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C44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bidi="ar-SA"/>
        </w:rPr>
        <w:t>Zamawiający:</w:t>
      </w:r>
    </w:p>
    <w:p w:rsidR="00441C44" w:rsidRDefault="00441C44">
      <w:pPr>
        <w:rPr>
          <w:rFonts w:ascii="Arial" w:eastAsia="Times New Roman" w:hAnsi="Arial" w:cs="Arial"/>
          <w:sz w:val="22"/>
          <w:szCs w:val="22"/>
          <w:lang w:bidi="ar-SA"/>
        </w:rPr>
      </w:pPr>
    </w:p>
    <w:p w:rsidR="00441C44" w:rsidRDefault="00685D31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 Wojskowy Oddział Gospodarczy 44-121 Gliwice ul. Gen. Andersa 47</w:t>
      </w:r>
    </w:p>
    <w:p w:rsidR="00441C44" w:rsidRPr="000B06C5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ab/>
      </w: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Wykonawcy</w:t>
      </w:r>
    </w:p>
    <w:p w:rsidR="00822685" w:rsidRDefault="00822685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 </w:t>
      </w:r>
    </w:p>
    <w:p w:rsidR="00441C44" w:rsidRDefault="00441C44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Adres Wykonawcy: </w:t>
      </w:r>
    </w:p>
    <w:p w:rsidR="009C1E27" w:rsidRDefault="009C1E27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 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FC516D" w:rsidRPr="00FC516D" w:rsidRDefault="00FC516D">
      <w:pPr>
        <w:pStyle w:val="LO-Normal"/>
        <w:jc w:val="both"/>
        <w:rPr>
          <w:rFonts w:ascii="Arial" w:hAnsi="Arial" w:cs="Arial"/>
          <w:b/>
          <w:sz w:val="32"/>
          <w:szCs w:val="32"/>
        </w:rPr>
      </w:pPr>
      <w:r w:rsidRPr="00FC516D">
        <w:rPr>
          <w:rFonts w:ascii="Arial" w:hAnsi="Arial" w:cs="Arial"/>
          <w:b/>
          <w:sz w:val="22"/>
          <w:szCs w:val="22"/>
        </w:rPr>
        <w:t xml:space="preserve">                         </w:t>
      </w:r>
      <w:r w:rsidR="0091791C">
        <w:rPr>
          <w:rFonts w:ascii="Arial" w:hAnsi="Arial" w:cs="Arial"/>
          <w:b/>
          <w:sz w:val="22"/>
          <w:szCs w:val="22"/>
        </w:rPr>
        <w:t xml:space="preserve">    </w:t>
      </w:r>
      <w:r w:rsidR="00C36E84">
        <w:rPr>
          <w:rFonts w:ascii="Arial" w:hAnsi="Arial" w:cs="Arial"/>
          <w:b/>
          <w:color w:val="FF0000"/>
          <w:sz w:val="32"/>
          <w:szCs w:val="32"/>
        </w:rPr>
        <w:t xml:space="preserve">           </w:t>
      </w:r>
      <w:r w:rsidR="00CA7FC9">
        <w:rPr>
          <w:rFonts w:ascii="Arial" w:hAnsi="Arial" w:cs="Arial"/>
          <w:b/>
          <w:color w:val="FF0000"/>
          <w:sz w:val="32"/>
          <w:szCs w:val="32"/>
        </w:rPr>
        <w:t xml:space="preserve">  </w:t>
      </w:r>
      <w:r w:rsidR="00C36E84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Pr="00FC516D">
        <w:rPr>
          <w:rFonts w:ascii="Arial" w:hAnsi="Arial" w:cs="Arial"/>
          <w:b/>
          <w:sz w:val="32"/>
          <w:szCs w:val="32"/>
        </w:rPr>
        <w:t>WYKAZ OSÓB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441C44">
      <w:pPr>
        <w:jc w:val="right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p w:rsidR="00441C44" w:rsidRDefault="00685D31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  <w:r>
        <w:rPr>
          <w:rFonts w:ascii="Arial" w:eastAsia="Times New Roman" w:hAnsi="Arial" w:cs="Arial"/>
          <w:sz w:val="22"/>
          <w:szCs w:val="22"/>
        </w:rPr>
        <w:t xml:space="preserve">DOTYCZY POSTĘPOWANIA </w:t>
      </w:r>
      <w:r w:rsidR="00F75956" w:rsidRPr="00F75956">
        <w:rPr>
          <w:rFonts w:ascii="Arial" w:eastAsia="Times New Roman" w:hAnsi="Arial" w:cs="Arial"/>
          <w:b/>
          <w:sz w:val="22"/>
          <w:szCs w:val="22"/>
        </w:rPr>
        <w:t>4WOG.1200.2712.</w:t>
      </w:r>
      <w:r w:rsidR="00C36E84">
        <w:rPr>
          <w:rFonts w:ascii="Arial" w:eastAsia="Times New Roman" w:hAnsi="Arial" w:cs="Arial"/>
          <w:b/>
          <w:sz w:val="22"/>
          <w:szCs w:val="22"/>
        </w:rPr>
        <w:t>1</w:t>
      </w:r>
      <w:r w:rsidR="00127D76">
        <w:rPr>
          <w:rFonts w:ascii="Arial" w:eastAsia="Times New Roman" w:hAnsi="Arial" w:cs="Arial"/>
          <w:b/>
          <w:sz w:val="22"/>
          <w:szCs w:val="22"/>
        </w:rPr>
        <w:t>9</w:t>
      </w:r>
      <w:r w:rsidR="00B9550D">
        <w:rPr>
          <w:rFonts w:ascii="Arial" w:eastAsia="Times New Roman" w:hAnsi="Arial" w:cs="Arial"/>
          <w:b/>
          <w:sz w:val="22"/>
          <w:szCs w:val="22"/>
        </w:rPr>
        <w:t>.202</w:t>
      </w:r>
      <w:r w:rsidR="00E90EFD">
        <w:rPr>
          <w:rFonts w:ascii="Arial" w:eastAsia="Times New Roman" w:hAnsi="Arial" w:cs="Arial"/>
          <w:b/>
          <w:sz w:val="22"/>
          <w:szCs w:val="22"/>
        </w:rPr>
        <w:t>5</w:t>
      </w:r>
      <w:r>
        <w:rPr>
          <w:rFonts w:ascii="Arial" w:eastAsia="Times New Roman" w:hAnsi="Arial" w:cs="Arial"/>
          <w:sz w:val="22"/>
          <w:szCs w:val="22"/>
          <w:lang w:val="de-DE" w:bidi="ar-SA"/>
        </w:rPr>
        <w:t>:</w:t>
      </w:r>
    </w:p>
    <w:p w:rsidR="00E90EFD" w:rsidRDefault="00E90EFD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</w:p>
    <w:p w:rsidR="00E90EFD" w:rsidRDefault="00E90EFD" w:rsidP="00E90EFD">
      <w:pPr>
        <w:jc w:val="center"/>
        <w:rPr>
          <w:rFonts w:ascii="Arial" w:eastAsia="Times New Roman" w:hAnsi="Arial" w:cs="Arial"/>
          <w:b/>
          <w:kern w:val="0"/>
          <w:szCs w:val="28"/>
          <w:lang w:eastAsia="pl-PL" w:bidi="ar-SA"/>
        </w:rPr>
      </w:pPr>
      <w:r>
        <w:rPr>
          <w:rFonts w:ascii="Arial" w:hAnsi="Arial" w:cs="Arial"/>
          <w:b/>
          <w:szCs w:val="28"/>
        </w:rPr>
        <w:t xml:space="preserve">Roboty budowlane w podziale na </w:t>
      </w:r>
      <w:r w:rsidR="00127D76">
        <w:rPr>
          <w:rFonts w:ascii="Arial" w:hAnsi="Arial" w:cs="Arial"/>
          <w:b/>
          <w:szCs w:val="28"/>
        </w:rPr>
        <w:t>2</w:t>
      </w:r>
      <w:r>
        <w:rPr>
          <w:rFonts w:ascii="Arial" w:hAnsi="Arial" w:cs="Arial"/>
          <w:b/>
          <w:szCs w:val="28"/>
        </w:rPr>
        <w:t xml:space="preserve"> części</w:t>
      </w:r>
      <w:r w:rsidR="005B19EE">
        <w:rPr>
          <w:rFonts w:ascii="Arial" w:hAnsi="Arial" w:cs="Arial"/>
          <w:b/>
          <w:szCs w:val="28"/>
        </w:rPr>
        <w:t>:</w:t>
      </w:r>
    </w:p>
    <w:p w:rsidR="00E90EFD" w:rsidRDefault="00E90EFD" w:rsidP="00E90EFD">
      <w:pPr>
        <w:jc w:val="center"/>
        <w:rPr>
          <w:rFonts w:ascii="Arial" w:hAnsi="Arial" w:cs="Arial"/>
          <w:b/>
          <w:szCs w:val="28"/>
        </w:rPr>
      </w:pPr>
    </w:p>
    <w:p w:rsidR="00C36E84" w:rsidRDefault="005B19EE" w:rsidP="00C36E84">
      <w:pPr>
        <w:autoSpaceDE w:val="0"/>
        <w:autoSpaceDN w:val="0"/>
        <w:adjustRightInd w:val="0"/>
        <w:spacing w:line="276" w:lineRule="auto"/>
        <w:ind w:left="851" w:hanging="993"/>
        <w:rPr>
          <w:rFonts w:ascii="Arial" w:eastAsia="TimesNewRoman" w:hAnsi="Arial" w:cs="Arial"/>
          <w:b/>
          <w:color w:val="000000"/>
        </w:rPr>
      </w:pPr>
      <w:r>
        <w:rPr>
          <w:rFonts w:ascii="Arial" w:eastAsia="TimesNewRoman" w:hAnsi="Arial" w:cs="Arial"/>
          <w:b/>
          <w:color w:val="000000"/>
        </w:rPr>
        <w:tab/>
      </w:r>
      <w:r w:rsidR="00C36E84">
        <w:rPr>
          <w:rFonts w:ascii="Arial" w:eastAsia="TimesNewRoman" w:hAnsi="Arial" w:cs="Arial"/>
          <w:b/>
          <w:color w:val="000000"/>
        </w:rPr>
        <w:t xml:space="preserve">część 1: Naprawa </w:t>
      </w:r>
      <w:r w:rsidR="00127D76">
        <w:rPr>
          <w:rFonts w:ascii="Arial" w:eastAsia="TimesNewRoman" w:hAnsi="Arial" w:cs="Arial"/>
          <w:b/>
          <w:color w:val="000000"/>
        </w:rPr>
        <w:t>dachu budynku nr 31 w Opolu</w:t>
      </w:r>
    </w:p>
    <w:p w:rsidR="00C36E84" w:rsidRDefault="005B19EE" w:rsidP="00C36E84">
      <w:pPr>
        <w:autoSpaceDE w:val="0"/>
        <w:autoSpaceDN w:val="0"/>
        <w:adjustRightInd w:val="0"/>
        <w:spacing w:line="276" w:lineRule="auto"/>
        <w:ind w:left="851" w:hanging="993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ab/>
      </w:r>
      <w:bookmarkStart w:id="0" w:name="_GoBack"/>
      <w:bookmarkEnd w:id="0"/>
      <w:r w:rsidR="00C36E84" w:rsidRPr="00D5464B">
        <w:rPr>
          <w:rFonts w:ascii="Arial" w:eastAsia="Times New Roman" w:hAnsi="Arial" w:cs="Arial"/>
          <w:b/>
          <w:bCs/>
          <w:lang w:eastAsia="pl-PL"/>
        </w:rPr>
        <w:t xml:space="preserve">część 2: </w:t>
      </w:r>
      <w:r w:rsidR="00127D76">
        <w:rPr>
          <w:rFonts w:ascii="Arial" w:eastAsia="Times New Roman" w:hAnsi="Arial" w:cs="Arial"/>
          <w:b/>
          <w:bCs/>
          <w:lang w:eastAsia="pl-PL"/>
        </w:rPr>
        <w:t>Konserwacja elementów wideostrzelnicy w Lublińcu</w:t>
      </w: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5B19EE" w:rsidP="00D853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dotyczy części:…………………..</w:t>
      </w:r>
    </w:p>
    <w:p w:rsidR="00D85317" w:rsidRPr="00822685" w:rsidRDefault="00D85317" w:rsidP="00D85317">
      <w:pPr>
        <w:jc w:val="center"/>
        <w:rPr>
          <w:rFonts w:ascii="Arial" w:hAnsi="Arial" w:cs="Arial"/>
        </w:rPr>
      </w:pPr>
    </w:p>
    <w:tbl>
      <w:tblPr>
        <w:tblW w:w="10206" w:type="dxa"/>
        <w:tblInd w:w="-113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"/>
        <w:gridCol w:w="2656"/>
        <w:gridCol w:w="1815"/>
        <w:gridCol w:w="1819"/>
        <w:gridCol w:w="1832"/>
        <w:gridCol w:w="1694"/>
      </w:tblGrid>
      <w:tr w:rsidR="00D85317" w:rsidRPr="001F4DDA" w:rsidTr="00E835B6">
        <w:trPr>
          <w:cantSplit/>
          <w:trHeight w:val="1429"/>
          <w:tblHeader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Zakres uprawnień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Imię i nazwisko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Numer uprawnień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>Numer zaświadczenia o przynależności do Izby Inżynierów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Podstawa dysponowania</w:t>
            </w:r>
          </w:p>
        </w:tc>
      </w:tr>
      <w:tr w:rsidR="00D85317" w:rsidRPr="001F4DDA" w:rsidTr="00E835B6">
        <w:trPr>
          <w:cantSplit/>
          <w:trHeight w:hRule="exact" w:val="3498"/>
        </w:trPr>
        <w:tc>
          <w:tcPr>
            <w:tcW w:w="28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7084B" w:rsidRPr="00551202" w:rsidRDefault="00B7084B" w:rsidP="00B7084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>Kierownik budowy posiadający:</w:t>
            </w:r>
          </w:p>
          <w:p w:rsidR="00D85317" w:rsidRPr="00551202" w:rsidRDefault="00C74F38" w:rsidP="003E51E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w specjalności </w:t>
            </w:r>
            <w:r w:rsidR="0091791C" w:rsidRPr="00C36E84">
              <w:rPr>
                <w:rFonts w:ascii="Arial" w:hAnsi="Arial" w:cs="Arial"/>
                <w:b/>
                <w:sz w:val="20"/>
                <w:szCs w:val="20"/>
              </w:rPr>
              <w:t>konstrukcyjno-budowlanej bez ograniczeń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551202" w:rsidRDefault="00551202" w:rsidP="00551202">
      <w:pPr>
        <w:jc w:val="center"/>
        <w:rPr>
          <w:rFonts w:ascii="Arial" w:eastAsia="Times New Roman" w:hAnsi="Arial" w:cs="Arial"/>
        </w:rPr>
      </w:pPr>
    </w:p>
    <w:p w:rsidR="002D78C6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</w:t>
      </w:r>
    </w:p>
    <w:p w:rsidR="00441C44" w:rsidRPr="00551202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KWALIFIKOWANYM lub PODPISEM ZAUFANYM lub PODPISEM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OSOBI</w:t>
      </w: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STYM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sectPr w:rsidR="00441C44" w:rsidRPr="00551202">
      <w:headerReference w:type="default" r:id="rId8"/>
      <w:footerReference w:type="default" r:id="rId9"/>
      <w:pgSz w:w="11906" w:h="16838"/>
      <w:pgMar w:top="1134" w:right="1134" w:bottom="1134" w:left="1985" w:header="493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1BC" w:rsidRDefault="007B21BC">
      <w:r>
        <w:separator/>
      </w:r>
    </w:p>
  </w:endnote>
  <w:endnote w:type="continuationSeparator" w:id="0">
    <w:p w:rsidR="007B21BC" w:rsidRDefault="007B2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OpenSymbol">
    <w:altName w:val="Arial Unicode MS"/>
    <w:charset w:val="EE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ablanca"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381697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00530" w:rsidRPr="00000530" w:rsidRDefault="00000530">
            <w:pPr>
              <w:pStyle w:val="Stopka"/>
              <w:jc w:val="right"/>
              <w:rPr>
                <w:rFonts w:ascii="Arial" w:hAnsi="Arial" w:cs="Arial"/>
              </w:rPr>
            </w:pPr>
            <w:r w:rsidRPr="00000530">
              <w:rPr>
                <w:rFonts w:ascii="Arial" w:hAnsi="Arial" w:cs="Arial"/>
              </w:rPr>
              <w:t xml:space="preserve">Strona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PAGE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B7F24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000530">
              <w:rPr>
                <w:rFonts w:ascii="Arial" w:hAnsi="Arial" w:cs="Arial"/>
              </w:rPr>
              <w:t xml:space="preserve"> z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NUMPAGES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8B7F24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0530" w:rsidRDefault="00000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1BC" w:rsidRDefault="007B21BC">
      <w:r>
        <w:separator/>
      </w:r>
    </w:p>
  </w:footnote>
  <w:footnote w:type="continuationSeparator" w:id="0">
    <w:p w:rsidR="007B21BC" w:rsidRDefault="007B2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C44" w:rsidRPr="00754A6D" w:rsidRDefault="00A332AF">
    <w:pPr>
      <w:rPr>
        <w:rFonts w:ascii="Arial" w:hAnsi="Arial" w:cs="Arial"/>
        <w:b/>
        <w:sz w:val="20"/>
        <w:szCs w:val="20"/>
      </w:rPr>
    </w:pPr>
    <w:r w:rsidRPr="00754A6D">
      <w:rPr>
        <w:rFonts w:ascii="Arial" w:hAnsi="Arial" w:cs="Arial"/>
        <w:b/>
        <w:sz w:val="20"/>
        <w:szCs w:val="20"/>
      </w:rPr>
      <w:t>4WOG-1200.2712.</w:t>
    </w:r>
    <w:r w:rsidR="00C36E84">
      <w:rPr>
        <w:rFonts w:ascii="Arial" w:hAnsi="Arial" w:cs="Arial"/>
        <w:b/>
        <w:sz w:val="20"/>
        <w:szCs w:val="20"/>
      </w:rPr>
      <w:t>1</w:t>
    </w:r>
    <w:r w:rsidR="00127D76">
      <w:rPr>
        <w:rFonts w:ascii="Arial" w:hAnsi="Arial" w:cs="Arial"/>
        <w:b/>
        <w:sz w:val="20"/>
        <w:szCs w:val="20"/>
      </w:rPr>
      <w:t>9</w:t>
    </w:r>
    <w:r w:rsidR="009E49D5">
      <w:rPr>
        <w:rFonts w:ascii="Arial" w:hAnsi="Arial" w:cs="Arial"/>
        <w:b/>
        <w:sz w:val="20"/>
        <w:szCs w:val="20"/>
      </w:rPr>
      <w:t>.202</w:t>
    </w:r>
    <w:r w:rsidR="00E90EFD">
      <w:rPr>
        <w:rFonts w:ascii="Arial" w:hAnsi="Arial" w:cs="Arial"/>
        <w:b/>
        <w:sz w:val="20"/>
        <w:szCs w:val="20"/>
      </w:rPr>
      <w:t>5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754A6D" w:rsidRPr="00754A6D">
      <w:rPr>
        <w:rFonts w:ascii="Arial" w:hAnsi="Arial" w:cs="Arial"/>
        <w:b/>
        <w:sz w:val="20"/>
        <w:szCs w:val="20"/>
      </w:rPr>
      <w:t xml:space="preserve">Załącznik nr </w:t>
    </w:r>
    <w:r w:rsidR="00CE501C">
      <w:rPr>
        <w:rFonts w:ascii="Arial" w:hAnsi="Arial" w:cs="Arial"/>
        <w:b/>
        <w:sz w:val="20"/>
        <w:szCs w:val="20"/>
      </w:rPr>
      <w:t>7</w:t>
    </w:r>
    <w:r w:rsidR="00706B1B">
      <w:rPr>
        <w:rFonts w:ascii="Arial" w:hAnsi="Arial" w:cs="Arial"/>
        <w:b/>
        <w:sz w:val="20"/>
        <w:szCs w:val="20"/>
      </w:rPr>
      <w:t xml:space="preserve"> do S</w:t>
    </w:r>
    <w:r w:rsidR="00754A6D" w:rsidRPr="00754A6D">
      <w:rPr>
        <w:rFonts w:ascii="Arial" w:hAnsi="Arial" w:cs="Arial"/>
        <w:b/>
        <w:sz w:val="20"/>
        <w:szCs w:val="20"/>
      </w:rPr>
      <w:t>WZ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030CA"/>
    <w:multiLevelType w:val="hybridMultilevel"/>
    <w:tmpl w:val="01321A40"/>
    <w:lvl w:ilvl="0" w:tplc="0415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" w15:restartNumberingAfterBreak="0">
    <w:nsid w:val="41120183"/>
    <w:multiLevelType w:val="multilevel"/>
    <w:tmpl w:val="4AF06A9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794734"/>
    <w:multiLevelType w:val="hybridMultilevel"/>
    <w:tmpl w:val="ACE4261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0BE0077"/>
    <w:multiLevelType w:val="hybridMultilevel"/>
    <w:tmpl w:val="D432162C"/>
    <w:lvl w:ilvl="0" w:tplc="0270E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proofState w:spelling="clean"/>
  <w:defaultTabStop w:val="709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C44"/>
    <w:rsid w:val="00000530"/>
    <w:rsid w:val="0000209E"/>
    <w:rsid w:val="00010220"/>
    <w:rsid w:val="00066DD5"/>
    <w:rsid w:val="0007515B"/>
    <w:rsid w:val="00081E25"/>
    <w:rsid w:val="000902C9"/>
    <w:rsid w:val="000B06C5"/>
    <w:rsid w:val="000D77FF"/>
    <w:rsid w:val="00106D49"/>
    <w:rsid w:val="00127D76"/>
    <w:rsid w:val="00157327"/>
    <w:rsid w:val="00167E95"/>
    <w:rsid w:val="0017116C"/>
    <w:rsid w:val="001C1708"/>
    <w:rsid w:val="001F4DDA"/>
    <w:rsid w:val="00231187"/>
    <w:rsid w:val="002429DB"/>
    <w:rsid w:val="00263DFB"/>
    <w:rsid w:val="002A33BE"/>
    <w:rsid w:val="002A5F4D"/>
    <w:rsid w:val="002D78C6"/>
    <w:rsid w:val="002F652C"/>
    <w:rsid w:val="0034551E"/>
    <w:rsid w:val="003B4336"/>
    <w:rsid w:val="003E51E9"/>
    <w:rsid w:val="0040204F"/>
    <w:rsid w:val="00433649"/>
    <w:rsid w:val="00441C44"/>
    <w:rsid w:val="00457FD7"/>
    <w:rsid w:val="004855D8"/>
    <w:rsid w:val="00492566"/>
    <w:rsid w:val="004D1B8E"/>
    <w:rsid w:val="004F0263"/>
    <w:rsid w:val="0050745E"/>
    <w:rsid w:val="0052130C"/>
    <w:rsid w:val="00523A13"/>
    <w:rsid w:val="00551202"/>
    <w:rsid w:val="00596041"/>
    <w:rsid w:val="005979AC"/>
    <w:rsid w:val="005B0CA7"/>
    <w:rsid w:val="005B19EE"/>
    <w:rsid w:val="005C4D1A"/>
    <w:rsid w:val="005F34F3"/>
    <w:rsid w:val="00611C29"/>
    <w:rsid w:val="00622CBA"/>
    <w:rsid w:val="006400D2"/>
    <w:rsid w:val="00662D94"/>
    <w:rsid w:val="00677E8A"/>
    <w:rsid w:val="006849AE"/>
    <w:rsid w:val="00685D31"/>
    <w:rsid w:val="006C4F93"/>
    <w:rsid w:val="006E2FA4"/>
    <w:rsid w:val="006F5CD8"/>
    <w:rsid w:val="00706B1B"/>
    <w:rsid w:val="007205CE"/>
    <w:rsid w:val="00732B07"/>
    <w:rsid w:val="00736BC7"/>
    <w:rsid w:val="00737786"/>
    <w:rsid w:val="00737A8C"/>
    <w:rsid w:val="00754A6D"/>
    <w:rsid w:val="00757415"/>
    <w:rsid w:val="0077173E"/>
    <w:rsid w:val="007848A4"/>
    <w:rsid w:val="007853DC"/>
    <w:rsid w:val="007B21BC"/>
    <w:rsid w:val="007B7642"/>
    <w:rsid w:val="007E6BC5"/>
    <w:rsid w:val="007F5383"/>
    <w:rsid w:val="00822685"/>
    <w:rsid w:val="0085641C"/>
    <w:rsid w:val="008742BC"/>
    <w:rsid w:val="008859D6"/>
    <w:rsid w:val="00896B8E"/>
    <w:rsid w:val="008B7F24"/>
    <w:rsid w:val="008E7354"/>
    <w:rsid w:val="0091791C"/>
    <w:rsid w:val="009659C9"/>
    <w:rsid w:val="009B15F3"/>
    <w:rsid w:val="009C1E27"/>
    <w:rsid w:val="009C2C6E"/>
    <w:rsid w:val="009D26B6"/>
    <w:rsid w:val="009D7A55"/>
    <w:rsid w:val="009E49D5"/>
    <w:rsid w:val="009F0B64"/>
    <w:rsid w:val="00A04B1B"/>
    <w:rsid w:val="00A16143"/>
    <w:rsid w:val="00A332AF"/>
    <w:rsid w:val="00A3474D"/>
    <w:rsid w:val="00A40F18"/>
    <w:rsid w:val="00A419B0"/>
    <w:rsid w:val="00A92691"/>
    <w:rsid w:val="00AC2C6B"/>
    <w:rsid w:val="00B309FA"/>
    <w:rsid w:val="00B40B95"/>
    <w:rsid w:val="00B43FF7"/>
    <w:rsid w:val="00B7084B"/>
    <w:rsid w:val="00B771C6"/>
    <w:rsid w:val="00B9550D"/>
    <w:rsid w:val="00B979B9"/>
    <w:rsid w:val="00BB177F"/>
    <w:rsid w:val="00BB608B"/>
    <w:rsid w:val="00BD3AE0"/>
    <w:rsid w:val="00BF5319"/>
    <w:rsid w:val="00C36E84"/>
    <w:rsid w:val="00C74F38"/>
    <w:rsid w:val="00C95031"/>
    <w:rsid w:val="00CA7FC9"/>
    <w:rsid w:val="00CB7820"/>
    <w:rsid w:val="00CC0456"/>
    <w:rsid w:val="00CE501C"/>
    <w:rsid w:val="00D1289B"/>
    <w:rsid w:val="00D3230C"/>
    <w:rsid w:val="00D74C67"/>
    <w:rsid w:val="00D85317"/>
    <w:rsid w:val="00D854C6"/>
    <w:rsid w:val="00DE0BE8"/>
    <w:rsid w:val="00E057D4"/>
    <w:rsid w:val="00E634E1"/>
    <w:rsid w:val="00E7351F"/>
    <w:rsid w:val="00E835B6"/>
    <w:rsid w:val="00E90EFD"/>
    <w:rsid w:val="00E94E45"/>
    <w:rsid w:val="00EB158D"/>
    <w:rsid w:val="00ED3C77"/>
    <w:rsid w:val="00F00F37"/>
    <w:rsid w:val="00F22B99"/>
    <w:rsid w:val="00F57386"/>
    <w:rsid w:val="00F75956"/>
    <w:rsid w:val="00F80145"/>
    <w:rsid w:val="00F807D6"/>
    <w:rsid w:val="00FB56B6"/>
    <w:rsid w:val="00FC413E"/>
    <w:rsid w:val="00FC516D"/>
    <w:rsid w:val="00FD1711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56D110"/>
  <w15:docId w15:val="{B3BC6232-B542-4715-860A-FB70630B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516D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AB7302"/>
    <w:pPr>
      <w:keepNext/>
      <w:numPr>
        <w:numId w:val="1"/>
      </w:numPr>
      <w:ind w:left="0" w:firstLine="0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AB7302"/>
    <w:pPr>
      <w:keepNext/>
      <w:numPr>
        <w:ilvl w:val="1"/>
        <w:numId w:val="1"/>
      </w:numPr>
      <w:ind w:left="0" w:firstLine="0"/>
      <w:jc w:val="center"/>
      <w:outlineLvl w:val="1"/>
    </w:pPr>
    <w:rPr>
      <w:b/>
      <w:sz w:val="28"/>
      <w:szCs w:val="20"/>
      <w:u w:val="single"/>
    </w:rPr>
  </w:style>
  <w:style w:type="paragraph" w:styleId="Nagwek3">
    <w:name w:val="heading 3"/>
    <w:basedOn w:val="Nagwek50"/>
    <w:next w:val="Tekstpodstawowy"/>
    <w:qFormat/>
    <w:rsid w:val="00AB7302"/>
    <w:pPr>
      <w:numPr>
        <w:ilvl w:val="2"/>
        <w:numId w:val="1"/>
      </w:numPr>
      <w:ind w:left="0" w:firstLine="0"/>
      <w:outlineLvl w:val="2"/>
    </w:pPr>
    <w:rPr>
      <w:b/>
      <w:bCs/>
    </w:rPr>
  </w:style>
  <w:style w:type="paragraph" w:styleId="Nagwek4">
    <w:name w:val="heading 4"/>
    <w:basedOn w:val="Nagwek50"/>
    <w:next w:val="Tekstpodstawowy"/>
    <w:qFormat/>
    <w:rsid w:val="00AB7302"/>
    <w:pPr>
      <w:numPr>
        <w:ilvl w:val="3"/>
        <w:numId w:val="1"/>
      </w:numPr>
      <w:ind w:left="0" w:firstLine="0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50"/>
    <w:next w:val="Tekstpodstawowy"/>
    <w:qFormat/>
    <w:rsid w:val="00AB7302"/>
    <w:pPr>
      <w:numPr>
        <w:ilvl w:val="4"/>
        <w:numId w:val="1"/>
      </w:numPr>
      <w:ind w:left="0" w:firstLine="0"/>
      <w:outlineLvl w:val="4"/>
    </w:pPr>
    <w:rPr>
      <w:b/>
      <w:bCs/>
      <w:sz w:val="24"/>
      <w:szCs w:val="24"/>
    </w:rPr>
  </w:style>
  <w:style w:type="paragraph" w:styleId="Nagwek6">
    <w:name w:val="heading 6"/>
    <w:basedOn w:val="Nagwek50"/>
    <w:next w:val="Tekstpodstawowy"/>
    <w:qFormat/>
    <w:rsid w:val="00AB7302"/>
    <w:pPr>
      <w:numPr>
        <w:ilvl w:val="5"/>
        <w:numId w:val="1"/>
      </w:numPr>
      <w:ind w:left="0" w:firstLine="0"/>
      <w:outlineLvl w:val="5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AB7302"/>
  </w:style>
  <w:style w:type="character" w:customStyle="1" w:styleId="WW8Num1z1">
    <w:name w:val="WW8Num1z1"/>
    <w:qFormat/>
    <w:rsid w:val="00AB7302"/>
  </w:style>
  <w:style w:type="character" w:customStyle="1" w:styleId="WW8Num1z2">
    <w:name w:val="WW8Num1z2"/>
    <w:qFormat/>
    <w:rsid w:val="00AB7302"/>
  </w:style>
  <w:style w:type="character" w:customStyle="1" w:styleId="WW8Num1z3">
    <w:name w:val="WW8Num1z3"/>
    <w:qFormat/>
    <w:rsid w:val="00AB7302"/>
  </w:style>
  <w:style w:type="character" w:customStyle="1" w:styleId="WW8Num1z4">
    <w:name w:val="WW8Num1z4"/>
    <w:qFormat/>
    <w:rsid w:val="00AB7302"/>
  </w:style>
  <w:style w:type="character" w:customStyle="1" w:styleId="WW8Num1z5">
    <w:name w:val="WW8Num1z5"/>
    <w:qFormat/>
    <w:rsid w:val="00AB7302"/>
  </w:style>
  <w:style w:type="character" w:customStyle="1" w:styleId="WW8Num1z6">
    <w:name w:val="WW8Num1z6"/>
    <w:qFormat/>
    <w:rsid w:val="00AB7302"/>
  </w:style>
  <w:style w:type="character" w:customStyle="1" w:styleId="WW8Num1z7">
    <w:name w:val="WW8Num1z7"/>
    <w:qFormat/>
    <w:rsid w:val="00AB7302"/>
  </w:style>
  <w:style w:type="character" w:customStyle="1" w:styleId="WW8Num1z8">
    <w:name w:val="WW8Num1z8"/>
    <w:qFormat/>
    <w:rsid w:val="00AB7302"/>
  </w:style>
  <w:style w:type="character" w:customStyle="1" w:styleId="WW8Num2z0">
    <w:name w:val="WW8Num2z0"/>
    <w:qFormat/>
    <w:rsid w:val="00AB7302"/>
    <w:rPr>
      <w:rFonts w:ascii="Symbol" w:eastAsia="ArialMT" w:hAnsi="Symbol" w:cs="Times New Roman"/>
      <w:color w:val="000000"/>
      <w:sz w:val="18"/>
    </w:rPr>
  </w:style>
  <w:style w:type="character" w:customStyle="1" w:styleId="WW8Num2z1">
    <w:name w:val="WW8Num2z1"/>
    <w:qFormat/>
    <w:rsid w:val="00AB7302"/>
    <w:rPr>
      <w:rFonts w:ascii="Courier New" w:hAnsi="Courier New" w:cs="Courier New"/>
    </w:rPr>
  </w:style>
  <w:style w:type="character" w:customStyle="1" w:styleId="WW8Num2z2">
    <w:name w:val="WW8Num2z2"/>
    <w:qFormat/>
    <w:rsid w:val="00AB7302"/>
    <w:rPr>
      <w:rFonts w:ascii="Wingdings" w:hAnsi="Wingdings" w:cs="Wingdings"/>
    </w:rPr>
  </w:style>
  <w:style w:type="character" w:customStyle="1" w:styleId="WW8Num2z3">
    <w:name w:val="WW8Num2z3"/>
    <w:qFormat/>
    <w:rsid w:val="00AB7302"/>
    <w:rPr>
      <w:rFonts w:ascii="Symbol" w:hAnsi="Symbol" w:cs="Symbol"/>
    </w:rPr>
  </w:style>
  <w:style w:type="character" w:customStyle="1" w:styleId="Domylnaczcionkaakapitu6">
    <w:name w:val="Domyślna czcionka akapitu6"/>
    <w:qFormat/>
    <w:rsid w:val="00AB7302"/>
  </w:style>
  <w:style w:type="character" w:customStyle="1" w:styleId="WW8Num2z4">
    <w:name w:val="WW8Num2z4"/>
    <w:qFormat/>
    <w:rsid w:val="00AB7302"/>
  </w:style>
  <w:style w:type="character" w:customStyle="1" w:styleId="WW8Num2z5">
    <w:name w:val="WW8Num2z5"/>
    <w:qFormat/>
    <w:rsid w:val="00AB7302"/>
  </w:style>
  <w:style w:type="character" w:customStyle="1" w:styleId="WW8Num2z6">
    <w:name w:val="WW8Num2z6"/>
    <w:qFormat/>
    <w:rsid w:val="00AB7302"/>
  </w:style>
  <w:style w:type="character" w:customStyle="1" w:styleId="WW8Num2z7">
    <w:name w:val="WW8Num2z7"/>
    <w:qFormat/>
    <w:rsid w:val="00AB7302"/>
  </w:style>
  <w:style w:type="character" w:customStyle="1" w:styleId="WW8Num2z8">
    <w:name w:val="WW8Num2z8"/>
    <w:qFormat/>
    <w:rsid w:val="00AB7302"/>
  </w:style>
  <w:style w:type="character" w:customStyle="1" w:styleId="Absatz-Standardschriftart">
    <w:name w:val="Absatz-Standardschriftart"/>
    <w:qFormat/>
    <w:rsid w:val="00AB7302"/>
  </w:style>
  <w:style w:type="character" w:customStyle="1" w:styleId="WW-Absatz-Standardschriftart">
    <w:name w:val="WW-Absatz-Standardschriftart"/>
    <w:qFormat/>
    <w:rsid w:val="00AB7302"/>
  </w:style>
  <w:style w:type="character" w:customStyle="1" w:styleId="WW-Absatz-Standardschriftart1">
    <w:name w:val="WW-Absatz-Standardschriftart1"/>
    <w:qFormat/>
    <w:rsid w:val="00AB7302"/>
  </w:style>
  <w:style w:type="character" w:customStyle="1" w:styleId="WW-Absatz-Standardschriftart11">
    <w:name w:val="WW-Absatz-Standardschriftart11"/>
    <w:qFormat/>
    <w:rsid w:val="00AB7302"/>
  </w:style>
  <w:style w:type="character" w:customStyle="1" w:styleId="WW-Absatz-Standardschriftart111">
    <w:name w:val="WW-Absatz-Standardschriftart111"/>
    <w:qFormat/>
    <w:rsid w:val="00AB7302"/>
  </w:style>
  <w:style w:type="character" w:customStyle="1" w:styleId="WW-Absatz-Standardschriftart1111">
    <w:name w:val="WW-Absatz-Standardschriftart1111"/>
    <w:qFormat/>
    <w:rsid w:val="00AB7302"/>
  </w:style>
  <w:style w:type="character" w:customStyle="1" w:styleId="WW-Absatz-Standardschriftart11111">
    <w:name w:val="WW-Absatz-Standardschriftart11111"/>
    <w:qFormat/>
    <w:rsid w:val="00AB7302"/>
  </w:style>
  <w:style w:type="character" w:customStyle="1" w:styleId="WW-Absatz-Standardschriftart111111">
    <w:name w:val="WW-Absatz-Standardschriftart111111"/>
    <w:qFormat/>
    <w:rsid w:val="00AB7302"/>
  </w:style>
  <w:style w:type="character" w:customStyle="1" w:styleId="WW-Absatz-Standardschriftart1111111">
    <w:name w:val="WW-Absatz-Standardschriftart1111111"/>
    <w:qFormat/>
    <w:rsid w:val="00AB7302"/>
  </w:style>
  <w:style w:type="character" w:customStyle="1" w:styleId="WW-Absatz-Standardschriftart11111111">
    <w:name w:val="WW-Absatz-Standardschriftart11111111"/>
    <w:qFormat/>
    <w:rsid w:val="00AB7302"/>
  </w:style>
  <w:style w:type="character" w:customStyle="1" w:styleId="WW-Absatz-Standardschriftart111111111">
    <w:name w:val="WW-Absatz-Standardschriftart111111111"/>
    <w:qFormat/>
    <w:rsid w:val="00AB7302"/>
  </w:style>
  <w:style w:type="character" w:customStyle="1" w:styleId="Symbolewypunktowania">
    <w:name w:val="Symbole wypunktowania"/>
    <w:qFormat/>
    <w:rsid w:val="00AB7302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numeracji">
    <w:name w:val="Znaki numeracji"/>
    <w:qFormat/>
    <w:rsid w:val="00AB7302"/>
  </w:style>
  <w:style w:type="character" w:customStyle="1" w:styleId="StopkaZnak">
    <w:name w:val="Stopka Znak"/>
    <w:uiPriority w:val="99"/>
    <w:qFormat/>
    <w:rsid w:val="00AB7302"/>
    <w:rPr>
      <w:rFonts w:eastAsia="Lucida Sans Unicode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sid w:val="00AB7302"/>
    <w:rPr>
      <w:rFonts w:cs="Times New Roman"/>
    </w:rPr>
  </w:style>
  <w:style w:type="character" w:customStyle="1" w:styleId="WW8Num5z1">
    <w:name w:val="WW8Num5z1"/>
    <w:qFormat/>
    <w:rsid w:val="00AB7302"/>
    <w:rPr>
      <w:rFonts w:ascii="OpenSymbol" w:hAnsi="OpenSymbol" w:cs="OpenSymbol"/>
    </w:rPr>
  </w:style>
  <w:style w:type="character" w:customStyle="1" w:styleId="WW8Num6z0">
    <w:name w:val="WW8Num6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7z0">
    <w:name w:val="WW8Num7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8z0">
    <w:name w:val="WW8Num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9z0">
    <w:name w:val="WW8Num9z0"/>
    <w:qFormat/>
    <w:rsid w:val="00AB7302"/>
  </w:style>
  <w:style w:type="character" w:customStyle="1" w:styleId="WW8Num9z1">
    <w:name w:val="WW8Num9z1"/>
    <w:qFormat/>
    <w:rsid w:val="00AB7302"/>
    <w:rPr>
      <w:rFonts w:ascii="OpenSymbol" w:hAnsi="OpenSymbol" w:cs="OpenSymbol"/>
    </w:rPr>
  </w:style>
  <w:style w:type="character" w:customStyle="1" w:styleId="WW8Num10z0">
    <w:name w:val="WW8Num10z0"/>
    <w:qFormat/>
    <w:rsid w:val="00AB7302"/>
    <w:rPr>
      <w:rFonts w:cs="Times New Roman"/>
    </w:rPr>
  </w:style>
  <w:style w:type="character" w:customStyle="1" w:styleId="WW8Num10z1">
    <w:name w:val="WW8Num10z1"/>
    <w:qFormat/>
    <w:rsid w:val="00AB7302"/>
    <w:rPr>
      <w:rFonts w:ascii="OpenSymbol" w:hAnsi="OpenSymbol" w:cs="OpenSymbol"/>
    </w:rPr>
  </w:style>
  <w:style w:type="character" w:customStyle="1" w:styleId="WW8Num11z0">
    <w:name w:val="WW8Num1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0">
    <w:name w:val="WW8Num1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1">
    <w:name w:val="WW8Num12z1"/>
    <w:qFormat/>
    <w:rsid w:val="00AB7302"/>
    <w:rPr>
      <w:rFonts w:ascii="OpenSymbol" w:hAnsi="OpenSymbol" w:cs="OpenSymbol"/>
    </w:rPr>
  </w:style>
  <w:style w:type="character" w:customStyle="1" w:styleId="WW8Num13z0">
    <w:name w:val="WW8Num1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4z0">
    <w:name w:val="WW8Num14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6z0">
    <w:name w:val="WW8Num16z0"/>
    <w:qFormat/>
    <w:rsid w:val="00AB7302"/>
  </w:style>
  <w:style w:type="character" w:customStyle="1" w:styleId="WW8Num16z1">
    <w:name w:val="WW8Num16z1"/>
    <w:qFormat/>
    <w:rsid w:val="00AB7302"/>
    <w:rPr>
      <w:rFonts w:ascii="OpenSymbol" w:hAnsi="OpenSymbol" w:cs="OpenSymbol"/>
    </w:rPr>
  </w:style>
  <w:style w:type="character" w:customStyle="1" w:styleId="WW8Num17z0">
    <w:name w:val="WW8Num17z0"/>
    <w:qFormat/>
    <w:rsid w:val="00AB7302"/>
    <w:rPr>
      <w:rFonts w:cs="Times New Roman"/>
    </w:rPr>
  </w:style>
  <w:style w:type="character" w:customStyle="1" w:styleId="WW8Num17z1">
    <w:name w:val="WW8Num17z1"/>
    <w:qFormat/>
    <w:rsid w:val="00AB7302"/>
    <w:rPr>
      <w:rFonts w:ascii="OpenSymbol" w:hAnsi="OpenSymbol" w:cs="OpenSymbol"/>
    </w:rPr>
  </w:style>
  <w:style w:type="character" w:customStyle="1" w:styleId="WW8Num18z0">
    <w:name w:val="WW8Num1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9z0">
    <w:name w:val="WW8Num19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8z1">
    <w:name w:val="WW8Num18z1"/>
    <w:qFormat/>
    <w:rsid w:val="00AB7302"/>
    <w:rPr>
      <w:rFonts w:ascii="OpenSymbol" w:hAnsi="OpenSymbol" w:cs="OpenSymbol"/>
    </w:rPr>
  </w:style>
  <w:style w:type="character" w:customStyle="1" w:styleId="WW8Num20z0">
    <w:name w:val="WW8Num20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1z0">
    <w:name w:val="WW8Num2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3z1">
    <w:name w:val="WW8Num13z1"/>
    <w:qFormat/>
    <w:rsid w:val="00AB7302"/>
    <w:rPr>
      <w:rFonts w:ascii="OpenSymbol" w:hAnsi="OpenSymbol" w:cs="OpenSymbol"/>
    </w:rPr>
  </w:style>
  <w:style w:type="character" w:customStyle="1" w:styleId="WW8Num19z1">
    <w:name w:val="WW8Num19z1"/>
    <w:qFormat/>
    <w:rsid w:val="00AB7302"/>
    <w:rPr>
      <w:rFonts w:ascii="OpenSymbol" w:hAnsi="OpenSymbol" w:cs="OpenSymbol"/>
    </w:rPr>
  </w:style>
  <w:style w:type="character" w:customStyle="1" w:styleId="WW8Num22z0">
    <w:name w:val="WW8Num2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3z0">
    <w:name w:val="WW8Num2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0z1">
    <w:name w:val="WW8Num20z1"/>
    <w:qFormat/>
    <w:rsid w:val="00AB7302"/>
    <w:rPr>
      <w:rFonts w:ascii="OpenSymbol" w:hAnsi="OpenSymbol" w:cs="OpenSymbol"/>
    </w:rPr>
  </w:style>
  <w:style w:type="character" w:customStyle="1" w:styleId="WW8Num21z1">
    <w:name w:val="WW8Num21z1"/>
    <w:qFormat/>
    <w:rsid w:val="00AB7302"/>
    <w:rPr>
      <w:rFonts w:cs="Times New Roman"/>
    </w:rPr>
  </w:style>
  <w:style w:type="character" w:customStyle="1" w:styleId="WW8Num21z2">
    <w:name w:val="WW8Num21z2"/>
    <w:qFormat/>
    <w:rsid w:val="00AB7302"/>
    <w:rPr>
      <w:rFonts w:ascii="OpenSymbol" w:hAnsi="OpenSymbol" w:cs="OpenSymbol"/>
    </w:rPr>
  </w:style>
  <w:style w:type="character" w:customStyle="1" w:styleId="WW8Num22z1">
    <w:name w:val="WW8Num22z1"/>
    <w:qFormat/>
    <w:rsid w:val="00AB7302"/>
    <w:rPr>
      <w:rFonts w:ascii="OpenSymbol" w:hAnsi="OpenSymbol" w:cs="OpenSymbol"/>
    </w:rPr>
  </w:style>
  <w:style w:type="character" w:customStyle="1" w:styleId="WW8Num24z0">
    <w:name w:val="WW8Num24z0"/>
    <w:qFormat/>
    <w:rsid w:val="00AB7302"/>
    <w:rPr>
      <w:rFonts w:ascii="Wingdings 2" w:hAnsi="Wingdings 2" w:cs="OpenSymbol"/>
    </w:rPr>
  </w:style>
  <w:style w:type="character" w:customStyle="1" w:styleId="WW8Num20z2">
    <w:name w:val="WW8Num20z2"/>
    <w:qFormat/>
    <w:rsid w:val="00AB7302"/>
    <w:rPr>
      <w:rFonts w:ascii="OpenSymbol" w:hAnsi="OpenSymbol" w:cs="OpenSymbol"/>
    </w:rPr>
  </w:style>
  <w:style w:type="character" w:customStyle="1" w:styleId="WW8Num25z0">
    <w:name w:val="WW8Num25z0"/>
    <w:qFormat/>
    <w:rsid w:val="00AB7302"/>
    <w:rPr>
      <w:rFonts w:ascii="Wingdings 2" w:hAnsi="Wingdings 2" w:cs="OpenSymbol"/>
    </w:rPr>
  </w:style>
  <w:style w:type="character" w:customStyle="1" w:styleId="WW8Num14z1">
    <w:name w:val="WW8Num14z1"/>
    <w:qFormat/>
    <w:rsid w:val="00AB7302"/>
    <w:rPr>
      <w:rFonts w:ascii="OpenSymbol" w:hAnsi="OpenSymbol" w:cs="OpenSymbol"/>
    </w:rPr>
  </w:style>
  <w:style w:type="character" w:customStyle="1" w:styleId="WW8Num22z4">
    <w:name w:val="WW8Num22z4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5z1">
    <w:name w:val="WW8Num15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AB7302"/>
  </w:style>
  <w:style w:type="character" w:customStyle="1" w:styleId="WW-Absatz-Standardschriftart111111111111111111111111111111111111111">
    <w:name w:val="WW-Absatz-Standardschriftart111111111111111111111111111111111111111"/>
    <w:qFormat/>
    <w:rsid w:val="00AB7302"/>
  </w:style>
  <w:style w:type="character" w:customStyle="1" w:styleId="WW-Absatz-Standardschriftart1111111111111111111111111111111111111111">
    <w:name w:val="WW-Absatz-Standardschriftart1111111111111111111111111111111111111111"/>
    <w:qFormat/>
    <w:rsid w:val="00AB7302"/>
  </w:style>
  <w:style w:type="character" w:customStyle="1" w:styleId="WW-Absatz-Standardschriftart11111111111111111111111111111111111111111">
    <w:name w:val="WW-Absatz-Standardschriftart11111111111111111111111111111111111111111"/>
    <w:qFormat/>
    <w:rsid w:val="00AB7302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AB7302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AB7302"/>
  </w:style>
  <w:style w:type="character" w:customStyle="1" w:styleId="WW8Num23z1">
    <w:name w:val="WW8Num23z1"/>
    <w:qFormat/>
    <w:rsid w:val="00AB7302"/>
    <w:rPr>
      <w:rFonts w:ascii="OpenSymbol" w:hAnsi="OpenSymbol" w:cs="OpenSymbol"/>
    </w:rPr>
  </w:style>
  <w:style w:type="character" w:customStyle="1" w:styleId="WW8Num24z1">
    <w:name w:val="WW8Num24z1"/>
    <w:qFormat/>
    <w:rsid w:val="00AB7302"/>
    <w:rPr>
      <w:rFonts w:ascii="OpenSymbol" w:hAnsi="OpenSymbol" w:cs="OpenSymbol"/>
    </w:rPr>
  </w:style>
  <w:style w:type="character" w:customStyle="1" w:styleId="WW8Num25z1">
    <w:name w:val="WW8Num25z1"/>
    <w:qFormat/>
    <w:rsid w:val="00AB7302"/>
    <w:rPr>
      <w:rFonts w:ascii="OpenSymbol" w:hAnsi="OpenSymbol" w:cs="OpenSymbol"/>
    </w:rPr>
  </w:style>
  <w:style w:type="character" w:customStyle="1" w:styleId="WW8Num26z0">
    <w:name w:val="WW8Num26z0"/>
    <w:qFormat/>
    <w:rsid w:val="00AB7302"/>
    <w:rPr>
      <w:rFonts w:ascii="Wingdings 2" w:hAnsi="Wingdings 2" w:cs="OpenSymbol"/>
    </w:rPr>
  </w:style>
  <w:style w:type="character" w:customStyle="1" w:styleId="WW8Num26z1">
    <w:name w:val="WW8Num26z1"/>
    <w:qFormat/>
    <w:rsid w:val="00AB7302"/>
    <w:rPr>
      <w:rFonts w:ascii="OpenSymbol" w:hAnsi="OpenSymbol" w:cs="OpenSymbol"/>
    </w:rPr>
  </w:style>
  <w:style w:type="character" w:customStyle="1" w:styleId="WW8Num27z0">
    <w:name w:val="WW8Num27z0"/>
    <w:qFormat/>
    <w:rsid w:val="00AB7302"/>
    <w:rPr>
      <w:rFonts w:ascii="Wingdings 2" w:hAnsi="Wingdings 2" w:cs="OpenSymbol"/>
    </w:rPr>
  </w:style>
  <w:style w:type="character" w:customStyle="1" w:styleId="WW8Num27z1">
    <w:name w:val="WW8Num27z1"/>
    <w:qFormat/>
    <w:rsid w:val="00AB7302"/>
    <w:rPr>
      <w:rFonts w:ascii="OpenSymbol" w:hAnsi="OpenSymbol" w:cs="OpenSymbol"/>
    </w:rPr>
  </w:style>
  <w:style w:type="character" w:customStyle="1" w:styleId="WW8Num28z0">
    <w:name w:val="WW8Num28z0"/>
    <w:qFormat/>
    <w:rsid w:val="00AB7302"/>
    <w:rPr>
      <w:rFonts w:ascii="Wingdings 2" w:hAnsi="Wingdings 2" w:cs="OpenSymbol"/>
    </w:rPr>
  </w:style>
  <w:style w:type="character" w:customStyle="1" w:styleId="WW8Num28z1">
    <w:name w:val="WW8Num28z1"/>
    <w:qFormat/>
    <w:rsid w:val="00AB7302"/>
    <w:rPr>
      <w:rFonts w:ascii="OpenSymbol" w:hAnsi="OpenSymbol" w:cs="OpenSymbol"/>
    </w:rPr>
  </w:style>
  <w:style w:type="character" w:customStyle="1" w:styleId="WW8Num29z0">
    <w:name w:val="WW8Num29z0"/>
    <w:qFormat/>
    <w:rsid w:val="00AB7302"/>
    <w:rPr>
      <w:rFonts w:ascii="Wingdings 2" w:hAnsi="Wingdings 2" w:cs="OpenSymbol"/>
    </w:rPr>
  </w:style>
  <w:style w:type="character" w:customStyle="1" w:styleId="WW8Num29z1">
    <w:name w:val="WW8Num29z1"/>
    <w:qFormat/>
    <w:rsid w:val="00AB7302"/>
    <w:rPr>
      <w:rFonts w:ascii="OpenSymbol" w:hAnsi="OpenSymbol" w:cs="OpenSymbol"/>
    </w:rPr>
  </w:style>
  <w:style w:type="character" w:customStyle="1" w:styleId="WW8Num30z0">
    <w:name w:val="WW8Num30z0"/>
    <w:qFormat/>
    <w:rsid w:val="00AB7302"/>
    <w:rPr>
      <w:rFonts w:ascii="Wingdings 2" w:hAnsi="Wingdings 2" w:cs="OpenSymbol"/>
    </w:rPr>
  </w:style>
  <w:style w:type="character" w:customStyle="1" w:styleId="WW8Num30z1">
    <w:name w:val="WW8Num30z1"/>
    <w:qFormat/>
    <w:rsid w:val="00AB7302"/>
    <w:rPr>
      <w:rFonts w:ascii="OpenSymbol" w:hAnsi="OpenSymbol" w:cs="OpenSymbol"/>
    </w:rPr>
  </w:style>
  <w:style w:type="character" w:customStyle="1" w:styleId="WW8Num31z0">
    <w:name w:val="WW8Num31z0"/>
    <w:qFormat/>
    <w:rsid w:val="00AB7302"/>
    <w:rPr>
      <w:rFonts w:ascii="Wingdings 2" w:hAnsi="Wingdings 2" w:cs="OpenSymbol"/>
    </w:rPr>
  </w:style>
  <w:style w:type="character" w:customStyle="1" w:styleId="WW8Num31z1">
    <w:name w:val="WW8Num31z1"/>
    <w:qFormat/>
    <w:rsid w:val="00AB7302"/>
    <w:rPr>
      <w:rFonts w:ascii="OpenSymbol" w:hAnsi="OpenSymbol" w:cs="OpenSymbol"/>
    </w:rPr>
  </w:style>
  <w:style w:type="character" w:customStyle="1" w:styleId="WW8Num32z0">
    <w:name w:val="WW8Num32z0"/>
    <w:qFormat/>
    <w:rsid w:val="00AB7302"/>
    <w:rPr>
      <w:rFonts w:ascii="Wingdings 2" w:hAnsi="Wingdings 2" w:cs="OpenSymbol"/>
    </w:rPr>
  </w:style>
  <w:style w:type="character" w:customStyle="1" w:styleId="WW8Num32z1">
    <w:name w:val="WW8Num32z1"/>
    <w:qFormat/>
    <w:rsid w:val="00AB7302"/>
    <w:rPr>
      <w:rFonts w:ascii="OpenSymbol" w:hAnsi="OpenSymbol" w:cs="OpenSymbol"/>
    </w:rPr>
  </w:style>
  <w:style w:type="character" w:customStyle="1" w:styleId="WW8Num33z0">
    <w:name w:val="WW8Num33z0"/>
    <w:qFormat/>
    <w:rsid w:val="00AB7302"/>
    <w:rPr>
      <w:rFonts w:ascii="Wingdings 2" w:hAnsi="Wingdings 2" w:cs="OpenSymbol"/>
    </w:rPr>
  </w:style>
  <w:style w:type="character" w:customStyle="1" w:styleId="WW8Num33z1">
    <w:name w:val="WW8Num33z1"/>
    <w:qFormat/>
    <w:rsid w:val="00AB7302"/>
    <w:rPr>
      <w:rFonts w:ascii="OpenSymbol" w:hAnsi="OpenSymbol" w:cs="OpenSymbol"/>
    </w:rPr>
  </w:style>
  <w:style w:type="character" w:customStyle="1" w:styleId="WW8Num34z0">
    <w:name w:val="WW8Num34z0"/>
    <w:qFormat/>
    <w:rsid w:val="00AB7302"/>
    <w:rPr>
      <w:rFonts w:ascii="Wingdings 2" w:hAnsi="Wingdings 2" w:cs="OpenSymbol"/>
    </w:rPr>
  </w:style>
  <w:style w:type="character" w:customStyle="1" w:styleId="WW8Num34z1">
    <w:name w:val="WW8Num34z1"/>
    <w:qFormat/>
    <w:rsid w:val="00AB7302"/>
    <w:rPr>
      <w:rFonts w:ascii="OpenSymbol" w:hAnsi="OpenSymbol" w:cs="OpenSymbol"/>
    </w:rPr>
  </w:style>
  <w:style w:type="character" w:customStyle="1" w:styleId="WW8Num35z0">
    <w:name w:val="WW8Num35z0"/>
    <w:qFormat/>
    <w:rsid w:val="00AB7302"/>
    <w:rPr>
      <w:rFonts w:ascii="Wingdings 2" w:hAnsi="Wingdings 2" w:cs="OpenSymbol"/>
    </w:rPr>
  </w:style>
  <w:style w:type="character" w:customStyle="1" w:styleId="WW8Num35z1">
    <w:name w:val="WW8Num35z1"/>
    <w:qFormat/>
    <w:rsid w:val="00AB7302"/>
    <w:rPr>
      <w:rFonts w:ascii="OpenSymbol" w:hAnsi="OpenSymbol" w:cs="OpenSymbol"/>
    </w:rPr>
  </w:style>
  <w:style w:type="character" w:customStyle="1" w:styleId="WW8Num36z0">
    <w:name w:val="WW8Num36z0"/>
    <w:qFormat/>
    <w:rsid w:val="00AB7302"/>
    <w:rPr>
      <w:rFonts w:ascii="Wingdings 2" w:hAnsi="Wingdings 2" w:cs="OpenSymbol"/>
    </w:rPr>
  </w:style>
  <w:style w:type="character" w:customStyle="1" w:styleId="WW8Num36z1">
    <w:name w:val="WW8Num36z1"/>
    <w:qFormat/>
    <w:rsid w:val="00AB7302"/>
    <w:rPr>
      <w:rFonts w:ascii="OpenSymbol" w:hAnsi="OpenSymbol" w:cs="OpenSymbol"/>
    </w:rPr>
  </w:style>
  <w:style w:type="character" w:customStyle="1" w:styleId="WW8Num37z0">
    <w:name w:val="WW8Num37z0"/>
    <w:qFormat/>
    <w:rsid w:val="00AB7302"/>
    <w:rPr>
      <w:rFonts w:ascii="Wingdings 2" w:hAnsi="Wingdings 2" w:cs="OpenSymbol"/>
    </w:rPr>
  </w:style>
  <w:style w:type="character" w:customStyle="1" w:styleId="WW8Num37z1">
    <w:name w:val="WW8Num37z1"/>
    <w:qFormat/>
    <w:rsid w:val="00AB7302"/>
    <w:rPr>
      <w:rFonts w:ascii="OpenSymbol" w:hAnsi="OpenSymbol" w:cs="OpenSymbol"/>
    </w:rPr>
  </w:style>
  <w:style w:type="character" w:customStyle="1" w:styleId="WW8Num38z0">
    <w:name w:val="WW8Num38z0"/>
    <w:qFormat/>
    <w:rsid w:val="00AB7302"/>
    <w:rPr>
      <w:rFonts w:ascii="Wingdings 2" w:hAnsi="Wingdings 2" w:cs="OpenSymbol"/>
    </w:rPr>
  </w:style>
  <w:style w:type="character" w:customStyle="1" w:styleId="WW8Num38z1">
    <w:name w:val="WW8Num38z1"/>
    <w:qFormat/>
    <w:rsid w:val="00AB7302"/>
    <w:rPr>
      <w:rFonts w:ascii="OpenSymbol" w:hAnsi="OpenSymbol" w:cs="OpenSymbol"/>
    </w:rPr>
  </w:style>
  <w:style w:type="character" w:customStyle="1" w:styleId="WW8Num39z0">
    <w:name w:val="WW8Num39z0"/>
    <w:qFormat/>
    <w:rsid w:val="00AB7302"/>
    <w:rPr>
      <w:rFonts w:ascii="Wingdings 2" w:hAnsi="Wingdings 2" w:cs="OpenSymbol"/>
    </w:rPr>
  </w:style>
  <w:style w:type="character" w:customStyle="1" w:styleId="WW8Num39z1">
    <w:name w:val="WW8Num39z1"/>
    <w:qFormat/>
    <w:rsid w:val="00AB7302"/>
    <w:rPr>
      <w:rFonts w:ascii="OpenSymbol" w:hAnsi="OpenSymbol" w:cs="OpenSymbol"/>
    </w:rPr>
  </w:style>
  <w:style w:type="character" w:customStyle="1" w:styleId="WW8Num40z0">
    <w:name w:val="WW8Num40z0"/>
    <w:qFormat/>
    <w:rsid w:val="00AB7302"/>
    <w:rPr>
      <w:rFonts w:ascii="Wingdings 2" w:hAnsi="Wingdings 2" w:cs="OpenSymbol"/>
    </w:rPr>
  </w:style>
  <w:style w:type="character" w:customStyle="1" w:styleId="WW8Num40z1">
    <w:name w:val="WW8Num40z1"/>
    <w:qFormat/>
    <w:rsid w:val="00AB7302"/>
    <w:rPr>
      <w:rFonts w:ascii="OpenSymbol" w:hAnsi="OpenSymbol" w:cs="OpenSymbol"/>
    </w:rPr>
  </w:style>
  <w:style w:type="character" w:customStyle="1" w:styleId="WW8Num41z0">
    <w:name w:val="WW8Num41z0"/>
    <w:qFormat/>
    <w:rsid w:val="00AB7302"/>
    <w:rPr>
      <w:rFonts w:ascii="Wingdings 2" w:hAnsi="Wingdings 2" w:cs="OpenSymbol"/>
    </w:rPr>
  </w:style>
  <w:style w:type="character" w:customStyle="1" w:styleId="WW8Num41z1">
    <w:name w:val="WW8Num41z1"/>
    <w:qFormat/>
    <w:rsid w:val="00AB7302"/>
    <w:rPr>
      <w:rFonts w:ascii="OpenSymbol" w:hAnsi="OpenSymbol" w:cs="OpenSymbol"/>
    </w:rPr>
  </w:style>
  <w:style w:type="character" w:customStyle="1" w:styleId="WW8Num42z0">
    <w:name w:val="WW8Num42z0"/>
    <w:qFormat/>
    <w:rsid w:val="00AB7302"/>
    <w:rPr>
      <w:rFonts w:ascii="Wingdings 2" w:hAnsi="Wingdings 2" w:cs="OpenSymbol"/>
    </w:rPr>
  </w:style>
  <w:style w:type="character" w:customStyle="1" w:styleId="WW8Num42z1">
    <w:name w:val="WW8Num42z1"/>
    <w:qFormat/>
    <w:rsid w:val="00AB7302"/>
    <w:rPr>
      <w:rFonts w:ascii="OpenSymbol" w:hAnsi="OpenSymbol" w:cs="OpenSymbol"/>
    </w:rPr>
  </w:style>
  <w:style w:type="character" w:customStyle="1" w:styleId="WW8Num43z0">
    <w:name w:val="WW8Num43z0"/>
    <w:qFormat/>
    <w:rsid w:val="00AB7302"/>
    <w:rPr>
      <w:rFonts w:ascii="Wingdings 2" w:hAnsi="Wingdings 2" w:cs="OpenSymbol"/>
    </w:rPr>
  </w:style>
  <w:style w:type="character" w:customStyle="1" w:styleId="WW8Num43z1">
    <w:name w:val="WW8Num43z1"/>
    <w:qFormat/>
    <w:rsid w:val="00AB7302"/>
    <w:rPr>
      <w:rFonts w:ascii="OpenSymbol" w:hAnsi="OpenSymbol" w:cs="OpenSymbol"/>
    </w:rPr>
  </w:style>
  <w:style w:type="character" w:customStyle="1" w:styleId="WW8Num44z0">
    <w:name w:val="WW8Num44z0"/>
    <w:qFormat/>
    <w:rsid w:val="00AB7302"/>
    <w:rPr>
      <w:rFonts w:ascii="Wingdings 2" w:hAnsi="Wingdings 2" w:cs="OpenSymbol"/>
    </w:rPr>
  </w:style>
  <w:style w:type="character" w:customStyle="1" w:styleId="WW8Num44z1">
    <w:name w:val="WW8Num44z1"/>
    <w:qFormat/>
    <w:rsid w:val="00AB7302"/>
    <w:rPr>
      <w:rFonts w:ascii="OpenSymbol" w:hAnsi="OpenSymbol" w:cs="OpenSymbol"/>
    </w:rPr>
  </w:style>
  <w:style w:type="character" w:customStyle="1" w:styleId="WW8Num45z0">
    <w:name w:val="WW8Num45z0"/>
    <w:qFormat/>
    <w:rsid w:val="00AB7302"/>
    <w:rPr>
      <w:rFonts w:ascii="Wingdings 2" w:hAnsi="Wingdings 2" w:cs="OpenSymbol"/>
    </w:rPr>
  </w:style>
  <w:style w:type="character" w:customStyle="1" w:styleId="WW8Num45z1">
    <w:name w:val="WW8Num45z1"/>
    <w:qFormat/>
    <w:rsid w:val="00AB7302"/>
    <w:rPr>
      <w:rFonts w:ascii="OpenSymbol" w:hAnsi="OpenSymbol" w:cs="OpenSymbol"/>
    </w:rPr>
  </w:style>
  <w:style w:type="character" w:customStyle="1" w:styleId="WW8Num46z0">
    <w:name w:val="WW8Num46z0"/>
    <w:qFormat/>
    <w:rsid w:val="00AB7302"/>
    <w:rPr>
      <w:rFonts w:ascii="Wingdings 2" w:hAnsi="Wingdings 2" w:cs="OpenSymbol"/>
    </w:rPr>
  </w:style>
  <w:style w:type="character" w:customStyle="1" w:styleId="WW8Num46z1">
    <w:name w:val="WW8Num46z1"/>
    <w:qFormat/>
    <w:rsid w:val="00AB7302"/>
    <w:rPr>
      <w:rFonts w:ascii="OpenSymbol" w:hAnsi="OpenSymbol" w:cs="OpenSymbol"/>
    </w:rPr>
  </w:style>
  <w:style w:type="character" w:customStyle="1" w:styleId="WW8Num47z0">
    <w:name w:val="WW8Num47z0"/>
    <w:qFormat/>
    <w:rsid w:val="00AB7302"/>
    <w:rPr>
      <w:rFonts w:ascii="Wingdings 2" w:hAnsi="Wingdings 2" w:cs="OpenSymbol"/>
    </w:rPr>
  </w:style>
  <w:style w:type="character" w:customStyle="1" w:styleId="WW8Num47z1">
    <w:name w:val="WW8Num47z1"/>
    <w:qFormat/>
    <w:rsid w:val="00AB7302"/>
    <w:rPr>
      <w:rFonts w:ascii="OpenSymbol" w:hAnsi="OpenSymbol" w:cs="OpenSymbol"/>
    </w:rPr>
  </w:style>
  <w:style w:type="character" w:customStyle="1" w:styleId="WW8Num48z0">
    <w:name w:val="WW8Num48z0"/>
    <w:qFormat/>
    <w:rsid w:val="00AB7302"/>
    <w:rPr>
      <w:rFonts w:ascii="Wingdings 2" w:hAnsi="Wingdings 2" w:cs="OpenSymbol"/>
    </w:rPr>
  </w:style>
  <w:style w:type="character" w:customStyle="1" w:styleId="WW8Num48z1">
    <w:name w:val="WW8Num48z1"/>
    <w:qFormat/>
    <w:rsid w:val="00AB7302"/>
    <w:rPr>
      <w:rFonts w:ascii="OpenSymbol" w:hAnsi="OpenSymbol" w:cs="OpenSymbol"/>
    </w:rPr>
  </w:style>
  <w:style w:type="character" w:customStyle="1" w:styleId="WW8Num49z0">
    <w:name w:val="WW8Num49z0"/>
    <w:qFormat/>
    <w:rsid w:val="00AB7302"/>
    <w:rPr>
      <w:rFonts w:ascii="Wingdings 2" w:hAnsi="Wingdings 2" w:cs="OpenSymbol"/>
    </w:rPr>
  </w:style>
  <w:style w:type="character" w:customStyle="1" w:styleId="WW8Num49z1">
    <w:name w:val="WW8Num49z1"/>
    <w:qFormat/>
    <w:rsid w:val="00AB7302"/>
    <w:rPr>
      <w:rFonts w:ascii="OpenSymbol" w:hAnsi="OpenSymbol" w:cs="OpenSymbol"/>
    </w:rPr>
  </w:style>
  <w:style w:type="character" w:customStyle="1" w:styleId="WW8Num50z0">
    <w:name w:val="WW8Num50z0"/>
    <w:qFormat/>
    <w:rsid w:val="00AB7302"/>
    <w:rPr>
      <w:rFonts w:ascii="Wingdings 2" w:hAnsi="Wingdings 2" w:cs="OpenSymbol"/>
    </w:rPr>
  </w:style>
  <w:style w:type="character" w:customStyle="1" w:styleId="WW8Num50z1">
    <w:name w:val="WW8Num50z1"/>
    <w:qFormat/>
    <w:rsid w:val="00AB7302"/>
    <w:rPr>
      <w:rFonts w:ascii="OpenSymbol" w:hAnsi="OpenSymbol" w:cs="OpenSymbol"/>
    </w:rPr>
  </w:style>
  <w:style w:type="character" w:customStyle="1" w:styleId="WW8Num51z1">
    <w:name w:val="WW8Num51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AB7302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AB7302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AB7302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AB7302"/>
  </w:style>
  <w:style w:type="character" w:customStyle="1" w:styleId="WW8Num51z0">
    <w:name w:val="WW8Num51z0"/>
    <w:qFormat/>
    <w:rsid w:val="00AB7302"/>
    <w:rPr>
      <w:rFonts w:ascii="Wingdings 2" w:hAnsi="Wingdings 2" w:cs="OpenSymbol"/>
    </w:rPr>
  </w:style>
  <w:style w:type="character" w:customStyle="1" w:styleId="WW8Num52z1">
    <w:name w:val="WW8Num52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AB7302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AB7302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AB7302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AB7302"/>
  </w:style>
  <w:style w:type="character" w:customStyle="1" w:styleId="WW8Num52z0">
    <w:name w:val="WW8Num52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AB7302"/>
  </w:style>
  <w:style w:type="character" w:customStyle="1" w:styleId="WW8Num53z0">
    <w:name w:val="WW8Num53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AB7302"/>
  </w:style>
  <w:style w:type="character" w:customStyle="1" w:styleId="WW8Num53z1">
    <w:name w:val="WW8Num53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AB7302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AB7302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AB730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AB730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AB730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AB730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AB7302"/>
  </w:style>
  <w:style w:type="character" w:customStyle="1" w:styleId="czeinternetowe">
    <w:name w:val="Łącze internetowe"/>
    <w:rsid w:val="00AB7302"/>
    <w:rPr>
      <w:color w:val="000080"/>
      <w:u w:val="single"/>
    </w:rPr>
  </w:style>
  <w:style w:type="character" w:customStyle="1" w:styleId="Odwiedzoneczeinternetowe">
    <w:name w:val="Odwiedzone łącze internetowe"/>
    <w:rsid w:val="00AB7302"/>
    <w:rPr>
      <w:color w:val="800000"/>
      <w:u w:val="single"/>
    </w:rPr>
  </w:style>
  <w:style w:type="character" w:customStyle="1" w:styleId="WW8Num26z2">
    <w:name w:val="WW8Num26z2"/>
    <w:qFormat/>
    <w:rsid w:val="00AB7302"/>
    <w:rPr>
      <w:rFonts w:ascii="Times New Roman" w:eastAsia="Calibri" w:hAnsi="Times New Roman" w:cs="Times New Roman"/>
    </w:rPr>
  </w:style>
  <w:style w:type="character" w:customStyle="1" w:styleId="WW8Num34z2">
    <w:name w:val="WW8Num34z2"/>
    <w:qFormat/>
    <w:rsid w:val="00AB7302"/>
    <w:rPr>
      <w:i w:val="0"/>
    </w:rPr>
  </w:style>
  <w:style w:type="character" w:customStyle="1" w:styleId="WW8Num15z2">
    <w:name w:val="WW8Num15z2"/>
    <w:qFormat/>
    <w:rsid w:val="00AB7302"/>
  </w:style>
  <w:style w:type="character" w:customStyle="1" w:styleId="WW8Num15z3">
    <w:name w:val="WW8Num15z3"/>
    <w:qFormat/>
    <w:rsid w:val="00AB7302"/>
  </w:style>
  <w:style w:type="character" w:customStyle="1" w:styleId="WW8Num15z4">
    <w:name w:val="WW8Num15z4"/>
    <w:qFormat/>
    <w:rsid w:val="00AB7302"/>
  </w:style>
  <w:style w:type="character" w:customStyle="1" w:styleId="WW8Num15z5">
    <w:name w:val="WW8Num15z5"/>
    <w:qFormat/>
    <w:rsid w:val="00AB7302"/>
  </w:style>
  <w:style w:type="character" w:customStyle="1" w:styleId="WW8Num15z6">
    <w:name w:val="WW8Num15z6"/>
    <w:qFormat/>
    <w:rsid w:val="00AB7302"/>
  </w:style>
  <w:style w:type="character" w:customStyle="1" w:styleId="WW8Num15z7">
    <w:name w:val="WW8Num15z7"/>
    <w:qFormat/>
    <w:rsid w:val="00AB7302"/>
  </w:style>
  <w:style w:type="character" w:customStyle="1" w:styleId="WW8Num15z8">
    <w:name w:val="WW8Num15z8"/>
    <w:qFormat/>
    <w:rsid w:val="00AB7302"/>
  </w:style>
  <w:style w:type="character" w:customStyle="1" w:styleId="WW8Num16z2">
    <w:name w:val="WW8Num16z2"/>
    <w:qFormat/>
    <w:rsid w:val="00AB7302"/>
  </w:style>
  <w:style w:type="character" w:customStyle="1" w:styleId="WW8Num16z3">
    <w:name w:val="WW8Num16z3"/>
    <w:qFormat/>
    <w:rsid w:val="00AB7302"/>
  </w:style>
  <w:style w:type="character" w:customStyle="1" w:styleId="WW8Num16z4">
    <w:name w:val="WW8Num16z4"/>
    <w:qFormat/>
    <w:rsid w:val="00AB7302"/>
  </w:style>
  <w:style w:type="character" w:customStyle="1" w:styleId="WW8Num16z5">
    <w:name w:val="WW8Num16z5"/>
    <w:qFormat/>
    <w:rsid w:val="00AB7302"/>
  </w:style>
  <w:style w:type="character" w:customStyle="1" w:styleId="WW8Num16z6">
    <w:name w:val="WW8Num16z6"/>
    <w:qFormat/>
    <w:rsid w:val="00AB7302"/>
  </w:style>
  <w:style w:type="character" w:customStyle="1" w:styleId="WW8Num16z7">
    <w:name w:val="WW8Num16z7"/>
    <w:qFormat/>
    <w:rsid w:val="00AB7302"/>
  </w:style>
  <w:style w:type="character" w:customStyle="1" w:styleId="WW8Num16z8">
    <w:name w:val="WW8Num16z8"/>
    <w:qFormat/>
    <w:rsid w:val="00AB7302"/>
  </w:style>
  <w:style w:type="character" w:customStyle="1" w:styleId="WW8Num17z2">
    <w:name w:val="WW8Num17z2"/>
    <w:qFormat/>
    <w:rsid w:val="00AB7302"/>
  </w:style>
  <w:style w:type="character" w:customStyle="1" w:styleId="WW8Num17z3">
    <w:name w:val="WW8Num17z3"/>
    <w:qFormat/>
    <w:rsid w:val="00AB7302"/>
  </w:style>
  <w:style w:type="character" w:customStyle="1" w:styleId="WW8Num17z4">
    <w:name w:val="WW8Num17z4"/>
    <w:qFormat/>
    <w:rsid w:val="00AB7302"/>
  </w:style>
  <w:style w:type="character" w:customStyle="1" w:styleId="WW8Num17z5">
    <w:name w:val="WW8Num17z5"/>
    <w:qFormat/>
    <w:rsid w:val="00AB7302"/>
  </w:style>
  <w:style w:type="character" w:customStyle="1" w:styleId="WW8Num17z6">
    <w:name w:val="WW8Num17z6"/>
    <w:qFormat/>
    <w:rsid w:val="00AB7302"/>
  </w:style>
  <w:style w:type="character" w:customStyle="1" w:styleId="WW8Num17z7">
    <w:name w:val="WW8Num17z7"/>
    <w:qFormat/>
    <w:rsid w:val="00AB7302"/>
  </w:style>
  <w:style w:type="character" w:customStyle="1" w:styleId="WW8Num17z8">
    <w:name w:val="WW8Num17z8"/>
    <w:qFormat/>
    <w:rsid w:val="00AB7302"/>
  </w:style>
  <w:style w:type="character" w:customStyle="1" w:styleId="Domylnaczcionkaakapitu4">
    <w:name w:val="Domyślna czcionka akapitu4"/>
    <w:qFormat/>
    <w:rsid w:val="00AB7302"/>
  </w:style>
  <w:style w:type="character" w:styleId="Pogrubienie">
    <w:name w:val="Strong"/>
    <w:qFormat/>
    <w:rsid w:val="00AB7302"/>
    <w:rPr>
      <w:b/>
      <w:bCs/>
    </w:rPr>
  </w:style>
  <w:style w:type="character" w:customStyle="1" w:styleId="WW-Absatz-Standardschriftart1111111111111111111111111111111111111111111111111112">
    <w:name w:val="WW-Absatz-Standardschriftart1111111111111111111111111111111111111111111111111112"/>
    <w:qFormat/>
    <w:rsid w:val="00AB7302"/>
  </w:style>
  <w:style w:type="character" w:customStyle="1" w:styleId="WW-Absatz-Standardschriftart11111111111111111111111111111111111111111111111111121">
    <w:name w:val="WW-Absatz-Standardschriftart11111111111111111111111111111111111111111111111111121"/>
    <w:qFormat/>
    <w:rsid w:val="00AB7302"/>
  </w:style>
  <w:style w:type="character" w:customStyle="1" w:styleId="WW-Absatz-Standardschriftart111111111111111111111111111111111111111111111111112">
    <w:name w:val="WW-Absatz-Standardschriftart111111111111111111111111111111111111111111111111112"/>
    <w:qFormat/>
    <w:rsid w:val="00AB7302"/>
  </w:style>
  <w:style w:type="character" w:customStyle="1" w:styleId="WW-Absatz-Standardschriftart11111111111111111111111111111111111111111111111112">
    <w:name w:val="WW-Absatz-Standardschriftart11111111111111111111111111111111111111111111111112"/>
    <w:qFormat/>
    <w:rsid w:val="00AB7302"/>
  </w:style>
  <w:style w:type="character" w:customStyle="1" w:styleId="WW-Absatz-Standardschriftart1111111111111111111111111111111111111111111111112">
    <w:name w:val="WW-Absatz-Standardschriftart1111111111111111111111111111111111111111111111112"/>
    <w:qFormat/>
    <w:rsid w:val="00AB7302"/>
  </w:style>
  <w:style w:type="character" w:customStyle="1" w:styleId="WW-Absatz-Standardschriftart111111111111111111111111111111111111111111111112">
    <w:name w:val="WW-Absatz-Standardschriftart111111111111111111111111111111111111111111111112"/>
    <w:qFormat/>
    <w:rsid w:val="00AB7302"/>
  </w:style>
  <w:style w:type="character" w:customStyle="1" w:styleId="WW-Absatz-Standardschriftart11111111111111111111111111111111111111111111112">
    <w:name w:val="WW-Absatz-Standardschriftart11111111111111111111111111111111111111111111112"/>
    <w:qFormat/>
    <w:rsid w:val="00AB7302"/>
  </w:style>
  <w:style w:type="character" w:customStyle="1" w:styleId="WW-Absatz-Standardschriftart1111111111111111111111111111111111111111111112">
    <w:name w:val="WW-Absatz-Standardschriftart1111111111111111111111111111111111111111111112"/>
    <w:qFormat/>
    <w:rsid w:val="00AB7302"/>
  </w:style>
  <w:style w:type="character" w:customStyle="1" w:styleId="WW-Absatz-Standardschriftart111111111111111111111111111111111111111111112">
    <w:name w:val="WW-Absatz-Standardschriftart111111111111111111111111111111111111111111112"/>
    <w:qFormat/>
    <w:rsid w:val="00AB7302"/>
  </w:style>
  <w:style w:type="character" w:customStyle="1" w:styleId="WW-Absatz-Standardschriftart11111111111111111111111111111111111111111112">
    <w:name w:val="WW-Absatz-Standardschriftart11111111111111111111111111111111111111111112"/>
    <w:qFormat/>
    <w:rsid w:val="00AB7302"/>
  </w:style>
  <w:style w:type="character" w:customStyle="1" w:styleId="WW-Absatz-Standardschriftart1111111111111111111111111111111111111111112">
    <w:name w:val="WW-Absatz-Standardschriftart1111111111111111111111111111111111111111112"/>
    <w:qFormat/>
    <w:rsid w:val="00AB7302"/>
  </w:style>
  <w:style w:type="character" w:customStyle="1" w:styleId="WW-Absatz-Standardschriftart111111111111111111111111111111111111111112">
    <w:name w:val="WW-Absatz-Standardschriftart111111111111111111111111111111111111111112"/>
    <w:qFormat/>
    <w:rsid w:val="00AB7302"/>
  </w:style>
  <w:style w:type="character" w:customStyle="1" w:styleId="WW-Absatz-Standardschriftart11111111111111111111111111111111111111112">
    <w:name w:val="WW-Absatz-Standardschriftart11111111111111111111111111111111111111112"/>
    <w:qFormat/>
    <w:rsid w:val="00AB7302"/>
  </w:style>
  <w:style w:type="character" w:customStyle="1" w:styleId="WW-Absatz-Standardschriftart1111111111111111111111111111111111111112">
    <w:name w:val="WW-Absatz-Standardschriftart1111111111111111111111111111111111111112"/>
    <w:qFormat/>
    <w:rsid w:val="00AB7302"/>
  </w:style>
  <w:style w:type="character" w:customStyle="1" w:styleId="WW-Absatz-Standardschriftart111111111111111111111111111111111111112">
    <w:name w:val="WW-Absatz-Standardschriftart111111111111111111111111111111111111112"/>
    <w:qFormat/>
    <w:rsid w:val="00AB7302"/>
  </w:style>
  <w:style w:type="character" w:customStyle="1" w:styleId="WW-Absatz-Standardschriftart11111111111111111111111111111111111112">
    <w:name w:val="WW-Absatz-Standardschriftart11111111111111111111111111111111111112"/>
    <w:qFormat/>
    <w:rsid w:val="00AB7302"/>
  </w:style>
  <w:style w:type="character" w:customStyle="1" w:styleId="WW-Absatz-Standardschriftart1111111111111111111111111111111111112">
    <w:name w:val="WW-Absatz-Standardschriftart1111111111111111111111111111111111112"/>
    <w:qFormat/>
    <w:rsid w:val="00AB7302"/>
  </w:style>
  <w:style w:type="character" w:customStyle="1" w:styleId="WW-Absatz-Standardschriftart111111111111111111111111111111111112">
    <w:name w:val="WW-Absatz-Standardschriftart111111111111111111111111111111111112"/>
    <w:qFormat/>
    <w:rsid w:val="00AB7302"/>
  </w:style>
  <w:style w:type="character" w:customStyle="1" w:styleId="WW-Absatz-Standardschriftart11111111111111111111111111111111112">
    <w:name w:val="WW-Absatz-Standardschriftart11111111111111111111111111111111112"/>
    <w:qFormat/>
    <w:rsid w:val="00AB7302"/>
  </w:style>
  <w:style w:type="character" w:customStyle="1" w:styleId="WW-Absatz-Standardschriftart1111111111111111111111111111111112">
    <w:name w:val="WW-Absatz-Standardschriftart1111111111111111111111111111111112"/>
    <w:qFormat/>
    <w:rsid w:val="00AB7302"/>
  </w:style>
  <w:style w:type="character" w:customStyle="1" w:styleId="WW-Absatz-Standardschriftart111111111111111111111111111111112">
    <w:name w:val="WW-Absatz-Standardschriftart111111111111111111111111111111112"/>
    <w:qFormat/>
    <w:rsid w:val="00AB7302"/>
  </w:style>
  <w:style w:type="character" w:customStyle="1" w:styleId="WW-Absatz-Standardschriftart11111111111111111111111111111112">
    <w:name w:val="WW-Absatz-Standardschriftart11111111111111111111111111111112"/>
    <w:qFormat/>
    <w:rsid w:val="00AB7302"/>
  </w:style>
  <w:style w:type="character" w:customStyle="1" w:styleId="WW-Absatz-Standardschriftart1111111111111111111111111111112">
    <w:name w:val="WW-Absatz-Standardschriftart1111111111111111111111111111112"/>
    <w:qFormat/>
    <w:rsid w:val="00AB7302"/>
  </w:style>
  <w:style w:type="character" w:customStyle="1" w:styleId="WW-Absatz-Standardschriftart111111111111111111111111111112">
    <w:name w:val="WW-Absatz-Standardschriftart111111111111111111111111111112"/>
    <w:qFormat/>
    <w:rsid w:val="00AB7302"/>
  </w:style>
  <w:style w:type="character" w:customStyle="1" w:styleId="WW-Absatz-Standardschriftart11111111111111111111111111112">
    <w:name w:val="WW-Absatz-Standardschriftart11111111111111111111111111112"/>
    <w:qFormat/>
    <w:rsid w:val="00AB7302"/>
  </w:style>
  <w:style w:type="character" w:customStyle="1" w:styleId="Domylnaczcionkaakapitu1">
    <w:name w:val="Domyślna czcionka akapitu1"/>
    <w:qFormat/>
    <w:rsid w:val="00AB7302"/>
  </w:style>
  <w:style w:type="character" w:customStyle="1" w:styleId="Domylnaczcionkaakapitu2">
    <w:name w:val="Domyślna czcionka akapitu2"/>
    <w:qFormat/>
    <w:rsid w:val="00AB7302"/>
  </w:style>
  <w:style w:type="character" w:customStyle="1" w:styleId="Domylnaczcionkaakapitu3">
    <w:name w:val="Domyślna czcionka akapitu3"/>
    <w:qFormat/>
    <w:rsid w:val="00AB7302"/>
  </w:style>
  <w:style w:type="character" w:customStyle="1" w:styleId="WW8Num4z1">
    <w:name w:val="WW8Num4z1"/>
    <w:qFormat/>
    <w:rsid w:val="00AB7302"/>
    <w:rPr>
      <w:b/>
    </w:rPr>
  </w:style>
  <w:style w:type="character" w:customStyle="1" w:styleId="Znakiwypunktowania">
    <w:name w:val="Znaki wypunktowania"/>
    <w:qFormat/>
    <w:rsid w:val="00AB7302"/>
    <w:rPr>
      <w:rFonts w:ascii="OpenSymbol" w:eastAsia="OpenSymbol" w:hAnsi="OpenSymbol" w:cs="OpenSymbol"/>
    </w:rPr>
  </w:style>
  <w:style w:type="character" w:customStyle="1" w:styleId="WW8Num19z2">
    <w:name w:val="WW8Num19z2"/>
    <w:qFormat/>
    <w:rsid w:val="00AB7302"/>
    <w:rPr>
      <w:rFonts w:ascii="OpenSymbol" w:hAnsi="OpenSymbol" w:cs="OpenSymbol"/>
    </w:rPr>
  </w:style>
  <w:style w:type="character" w:customStyle="1" w:styleId="WW8Num18z2">
    <w:name w:val="WW8Num18z2"/>
    <w:qFormat/>
    <w:rsid w:val="00AB7302"/>
    <w:rPr>
      <w:rFonts w:ascii="OpenSymbol" w:hAnsi="OpenSymbol" w:cs="OpenSymbol"/>
    </w:rPr>
  </w:style>
  <w:style w:type="character" w:customStyle="1" w:styleId="WW8Num15z0">
    <w:name w:val="WW8Num15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przypiswdolnych">
    <w:name w:val="Znaki przypisów dolnych"/>
    <w:qFormat/>
    <w:rsid w:val="00AB7302"/>
    <w:rPr>
      <w:vertAlign w:val="superscript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AB7302"/>
  </w:style>
  <w:style w:type="character" w:customStyle="1" w:styleId="WW-Absatz-Standardschriftart111111111111111111111111111111111111">
    <w:name w:val="WW-Absatz-Standardschriftart111111111111111111111111111111111111"/>
    <w:qFormat/>
    <w:rsid w:val="00AB7302"/>
  </w:style>
  <w:style w:type="character" w:customStyle="1" w:styleId="WW-Absatz-Standardschriftart11111111111111111111111111111111111">
    <w:name w:val="WW-Absatz-Standardschriftart11111111111111111111111111111111111"/>
    <w:qFormat/>
    <w:rsid w:val="00AB7302"/>
  </w:style>
  <w:style w:type="character" w:customStyle="1" w:styleId="WW-Absatz-Standardschriftart1111111111111111111111111111111111">
    <w:name w:val="WW-Absatz-Standardschriftart1111111111111111111111111111111111"/>
    <w:qFormat/>
    <w:rsid w:val="00AB7302"/>
  </w:style>
  <w:style w:type="character" w:customStyle="1" w:styleId="WW-Absatz-Standardschriftart111111111111111111111111111111111">
    <w:name w:val="WW-Absatz-Standardschriftart111111111111111111111111111111111"/>
    <w:qFormat/>
    <w:rsid w:val="00AB7302"/>
  </w:style>
  <w:style w:type="character" w:customStyle="1" w:styleId="WW-Absatz-Standardschriftart11111111111111111111111111111111">
    <w:name w:val="WW-Absatz-Standardschriftart11111111111111111111111111111111"/>
    <w:qFormat/>
    <w:rsid w:val="00AB7302"/>
  </w:style>
  <w:style w:type="character" w:customStyle="1" w:styleId="WW-Absatz-Standardschriftart1111111111111111111111111111111">
    <w:name w:val="WW-Absatz-Standardschriftart1111111111111111111111111111111"/>
    <w:qFormat/>
    <w:rsid w:val="00AB7302"/>
  </w:style>
  <w:style w:type="character" w:customStyle="1" w:styleId="WW-Absatz-Standardschriftart111111111111111111111111111111">
    <w:name w:val="WW-Absatz-Standardschriftart111111111111111111111111111111"/>
    <w:qFormat/>
    <w:rsid w:val="00AB7302"/>
  </w:style>
  <w:style w:type="character" w:customStyle="1" w:styleId="WW-Absatz-Standardschriftart11111111111111111111111111111">
    <w:name w:val="WW-Absatz-Standardschriftart11111111111111111111111111111"/>
    <w:qFormat/>
    <w:rsid w:val="00AB7302"/>
  </w:style>
  <w:style w:type="character" w:customStyle="1" w:styleId="WW-Absatz-Standardschriftart1111111111111111111111111111">
    <w:name w:val="WW-Absatz-Standardschriftart1111111111111111111111111111"/>
    <w:qFormat/>
    <w:rsid w:val="00AB7302"/>
  </w:style>
  <w:style w:type="character" w:customStyle="1" w:styleId="WW-Absatz-Standardschriftart111111111111111111111111111">
    <w:name w:val="WW-Absatz-Standardschriftart111111111111111111111111111"/>
    <w:qFormat/>
    <w:rsid w:val="00AB7302"/>
  </w:style>
  <w:style w:type="character" w:customStyle="1" w:styleId="WW-Absatz-Standardschriftart11111111111111111111111111">
    <w:name w:val="WW-Absatz-Standardschriftart11111111111111111111111111"/>
    <w:qFormat/>
    <w:rsid w:val="00AB7302"/>
  </w:style>
  <w:style w:type="character" w:customStyle="1" w:styleId="WW-Absatz-Standardschriftart1111111111111111111111111">
    <w:name w:val="WW-Absatz-Standardschriftart1111111111111111111111111"/>
    <w:qFormat/>
    <w:rsid w:val="00AB7302"/>
  </w:style>
  <w:style w:type="character" w:customStyle="1" w:styleId="WW-Absatz-Standardschriftart111111111111111111111111">
    <w:name w:val="WW-Absatz-Standardschriftart111111111111111111111111"/>
    <w:qFormat/>
    <w:rsid w:val="00AB7302"/>
  </w:style>
  <w:style w:type="character" w:customStyle="1" w:styleId="WW-Absatz-Standardschriftart11111111111111111111111">
    <w:name w:val="WW-Absatz-Standardschriftart11111111111111111111111"/>
    <w:qFormat/>
    <w:rsid w:val="00AB7302"/>
  </w:style>
  <w:style w:type="character" w:customStyle="1" w:styleId="WW-Absatz-Standardschriftart1111111111111111111111">
    <w:name w:val="WW-Absatz-Standardschriftart1111111111111111111111"/>
    <w:qFormat/>
    <w:rsid w:val="00AB7302"/>
  </w:style>
  <w:style w:type="character" w:customStyle="1" w:styleId="WW-Absatz-Standardschriftart111111111111111111111">
    <w:name w:val="WW-Absatz-Standardschriftart111111111111111111111"/>
    <w:qFormat/>
    <w:rsid w:val="00AB7302"/>
  </w:style>
  <w:style w:type="character" w:customStyle="1" w:styleId="WW-Absatz-Standardschriftart11111111111111111111">
    <w:name w:val="WW-Absatz-Standardschriftart11111111111111111111"/>
    <w:qFormat/>
    <w:rsid w:val="00AB7302"/>
  </w:style>
  <w:style w:type="character" w:customStyle="1" w:styleId="WW-Absatz-Standardschriftart1111111111111111111">
    <w:name w:val="WW-Absatz-Standardschriftart1111111111111111111"/>
    <w:qFormat/>
    <w:rsid w:val="00AB7302"/>
  </w:style>
  <w:style w:type="character" w:customStyle="1" w:styleId="WW-Absatz-Standardschriftart111111111111111111">
    <w:name w:val="WW-Absatz-Standardschriftart111111111111111111"/>
    <w:qFormat/>
    <w:rsid w:val="00AB7302"/>
  </w:style>
  <w:style w:type="character" w:customStyle="1" w:styleId="WW-Absatz-Standardschriftart11111111111111111">
    <w:name w:val="WW-Absatz-Standardschriftart11111111111111111"/>
    <w:qFormat/>
    <w:rsid w:val="00AB7302"/>
  </w:style>
  <w:style w:type="character" w:customStyle="1" w:styleId="WW-Absatz-Standardschriftart1111111111111111">
    <w:name w:val="WW-Absatz-Standardschriftart1111111111111111"/>
    <w:qFormat/>
    <w:rsid w:val="00AB7302"/>
  </w:style>
  <w:style w:type="character" w:customStyle="1" w:styleId="WW-Absatz-Standardschriftart111111111111111">
    <w:name w:val="WW-Absatz-Standardschriftart111111111111111"/>
    <w:qFormat/>
    <w:rsid w:val="00AB7302"/>
  </w:style>
  <w:style w:type="character" w:customStyle="1" w:styleId="WW-Absatz-Standardschriftart11111111111111">
    <w:name w:val="WW-Absatz-Standardschriftart11111111111111"/>
    <w:qFormat/>
    <w:rsid w:val="00AB7302"/>
  </w:style>
  <w:style w:type="character" w:customStyle="1" w:styleId="WW-Absatz-Standardschriftart1111111111111">
    <w:name w:val="WW-Absatz-Standardschriftart1111111111111"/>
    <w:qFormat/>
    <w:rsid w:val="00AB7302"/>
  </w:style>
  <w:style w:type="character" w:customStyle="1" w:styleId="WW-Absatz-Standardschriftart111111111111">
    <w:name w:val="WW-Absatz-Standardschriftart111111111111"/>
    <w:qFormat/>
    <w:rsid w:val="00AB7302"/>
  </w:style>
  <w:style w:type="character" w:customStyle="1" w:styleId="WW-Absatz-Standardschriftart11111111111">
    <w:name w:val="WW-Absatz-Standardschriftart11111111111"/>
    <w:qFormat/>
    <w:rsid w:val="00AB7302"/>
  </w:style>
  <w:style w:type="character" w:customStyle="1" w:styleId="WW8Num4z0">
    <w:name w:val="WW8Num4z0"/>
    <w:qFormat/>
    <w:rsid w:val="00AB7302"/>
    <w:rPr>
      <w:rFonts w:ascii="Times New Roman" w:hAnsi="Times New Roman" w:cs="Times New Roman"/>
      <w:b w:val="0"/>
      <w:i w:val="0"/>
      <w:sz w:val="20"/>
    </w:rPr>
  </w:style>
  <w:style w:type="character" w:customStyle="1" w:styleId="WW-Absatz-Standardschriftart1111111111">
    <w:name w:val="WW-Absatz-Standardschriftart1111111111"/>
    <w:qFormat/>
    <w:rsid w:val="00AB7302"/>
  </w:style>
  <w:style w:type="character" w:customStyle="1" w:styleId="Domylnaczcionkaakapitu5">
    <w:name w:val="Domyślna czcionka akapitu5"/>
    <w:qFormat/>
    <w:rsid w:val="00AB7302"/>
  </w:style>
  <w:style w:type="character" w:customStyle="1" w:styleId="WW8Num4z8">
    <w:name w:val="WW8Num4z8"/>
    <w:qFormat/>
    <w:rsid w:val="00AB7302"/>
  </w:style>
  <w:style w:type="character" w:customStyle="1" w:styleId="WW8Num4z7">
    <w:name w:val="WW8Num4z7"/>
    <w:qFormat/>
    <w:rsid w:val="00AB7302"/>
  </w:style>
  <w:style w:type="character" w:customStyle="1" w:styleId="WW8Num4z6">
    <w:name w:val="WW8Num4z6"/>
    <w:qFormat/>
    <w:rsid w:val="00AB7302"/>
  </w:style>
  <w:style w:type="character" w:customStyle="1" w:styleId="WW8Num4z5">
    <w:name w:val="WW8Num4z5"/>
    <w:qFormat/>
    <w:rsid w:val="00AB7302"/>
  </w:style>
  <w:style w:type="character" w:customStyle="1" w:styleId="WW8Num11z2">
    <w:name w:val="WW8Num11z2"/>
    <w:qFormat/>
    <w:rsid w:val="00AB7302"/>
    <w:rPr>
      <w:rFonts w:ascii="Arial" w:eastAsia="Times New Roman" w:hAnsi="Arial" w:cs="Arial"/>
      <w:b w:val="0"/>
      <w:bCs w:val="0"/>
      <w:i w:val="0"/>
      <w:iCs w:val="0"/>
      <w:sz w:val="18"/>
      <w:szCs w:val="18"/>
      <w:lang w:val="pl-PL" w:bidi="ar-SA"/>
    </w:rPr>
  </w:style>
  <w:style w:type="character" w:customStyle="1" w:styleId="WW8Num11z1">
    <w:name w:val="WW8Num11z1"/>
    <w:qFormat/>
    <w:rsid w:val="00AB7302"/>
    <w:rPr>
      <w:rFonts w:ascii="Times New Roman" w:eastAsia="TimesNewRoman" w:hAnsi="Times New Roman" w:cs="Times New Roman"/>
      <w:b w:val="0"/>
      <w:bCs w:val="0"/>
      <w:i w:val="0"/>
      <w:iCs/>
      <w:sz w:val="20"/>
      <w:szCs w:val="20"/>
    </w:rPr>
  </w:style>
  <w:style w:type="character" w:customStyle="1" w:styleId="WW8Num9z8">
    <w:name w:val="WW8Num9z8"/>
    <w:qFormat/>
    <w:rsid w:val="00AB7302"/>
  </w:style>
  <w:style w:type="character" w:customStyle="1" w:styleId="WW8Num9z7">
    <w:name w:val="WW8Num9z7"/>
    <w:qFormat/>
    <w:rsid w:val="00AB7302"/>
  </w:style>
  <w:style w:type="character" w:customStyle="1" w:styleId="WW8Num9z6">
    <w:name w:val="WW8Num9z6"/>
    <w:qFormat/>
    <w:rsid w:val="00AB7302"/>
  </w:style>
  <w:style w:type="character" w:customStyle="1" w:styleId="WW8Num9z5">
    <w:name w:val="WW8Num9z5"/>
    <w:qFormat/>
    <w:rsid w:val="00AB7302"/>
  </w:style>
  <w:style w:type="character" w:customStyle="1" w:styleId="WW8Num9z4">
    <w:name w:val="WW8Num9z4"/>
    <w:qFormat/>
    <w:rsid w:val="00AB7302"/>
  </w:style>
  <w:style w:type="character" w:customStyle="1" w:styleId="WW8Num9z3">
    <w:name w:val="WW8Num9z3"/>
    <w:qFormat/>
    <w:rsid w:val="00AB7302"/>
  </w:style>
  <w:style w:type="character" w:customStyle="1" w:styleId="WW8Num9z2">
    <w:name w:val="WW8Num9z2"/>
    <w:qFormat/>
    <w:rsid w:val="00AB7302"/>
  </w:style>
  <w:style w:type="character" w:customStyle="1" w:styleId="WW8Num7z8">
    <w:name w:val="WW8Num7z8"/>
    <w:qFormat/>
    <w:rsid w:val="00AB7302"/>
  </w:style>
  <w:style w:type="character" w:customStyle="1" w:styleId="WW8Num7z7">
    <w:name w:val="WW8Num7z7"/>
    <w:qFormat/>
    <w:rsid w:val="00AB7302"/>
  </w:style>
  <w:style w:type="character" w:customStyle="1" w:styleId="WW8Num7z6">
    <w:name w:val="WW8Num7z6"/>
    <w:qFormat/>
    <w:rsid w:val="00AB7302"/>
  </w:style>
  <w:style w:type="character" w:customStyle="1" w:styleId="WW8Num7z5">
    <w:name w:val="WW8Num7z5"/>
    <w:qFormat/>
    <w:rsid w:val="00AB7302"/>
  </w:style>
  <w:style w:type="character" w:customStyle="1" w:styleId="WW8Num7z4">
    <w:name w:val="WW8Num7z4"/>
    <w:qFormat/>
    <w:rsid w:val="00AB7302"/>
  </w:style>
  <w:style w:type="character" w:customStyle="1" w:styleId="WW8Num7z3">
    <w:name w:val="WW8Num7z3"/>
    <w:qFormat/>
    <w:rsid w:val="00AB7302"/>
  </w:style>
  <w:style w:type="character" w:customStyle="1" w:styleId="WW8Num7z2">
    <w:name w:val="WW8Num7z2"/>
    <w:qFormat/>
    <w:rsid w:val="00AB7302"/>
  </w:style>
  <w:style w:type="character" w:customStyle="1" w:styleId="WW8Num7z1">
    <w:name w:val="WW8Num7z1"/>
    <w:qFormat/>
    <w:rsid w:val="00AB7302"/>
  </w:style>
  <w:style w:type="character" w:customStyle="1" w:styleId="WW8Num6z8">
    <w:name w:val="WW8Num6z8"/>
    <w:qFormat/>
    <w:rsid w:val="00AB7302"/>
  </w:style>
  <w:style w:type="character" w:customStyle="1" w:styleId="WW8Num6z7">
    <w:name w:val="WW8Num6z7"/>
    <w:qFormat/>
    <w:rsid w:val="00AB7302"/>
  </w:style>
  <w:style w:type="character" w:customStyle="1" w:styleId="WW8Num6z6">
    <w:name w:val="WW8Num6z6"/>
    <w:qFormat/>
    <w:rsid w:val="00AB7302"/>
  </w:style>
  <w:style w:type="character" w:customStyle="1" w:styleId="WW8Num6z5">
    <w:name w:val="WW8Num6z5"/>
    <w:qFormat/>
    <w:rsid w:val="00AB7302"/>
  </w:style>
  <w:style w:type="character" w:customStyle="1" w:styleId="WW8Num6z4">
    <w:name w:val="WW8Num6z4"/>
    <w:qFormat/>
    <w:rsid w:val="00AB7302"/>
  </w:style>
  <w:style w:type="character" w:customStyle="1" w:styleId="WW8Num6z3">
    <w:name w:val="WW8Num6z3"/>
    <w:qFormat/>
    <w:rsid w:val="00AB7302"/>
  </w:style>
  <w:style w:type="character" w:customStyle="1" w:styleId="WW8Num6z2">
    <w:name w:val="WW8Num6z2"/>
    <w:qFormat/>
    <w:rsid w:val="00AB7302"/>
  </w:style>
  <w:style w:type="character" w:customStyle="1" w:styleId="WW8Num6z1">
    <w:name w:val="WW8Num6z1"/>
    <w:qFormat/>
    <w:rsid w:val="00AB7302"/>
  </w:style>
  <w:style w:type="character" w:customStyle="1" w:styleId="WW8Num4z4">
    <w:name w:val="WW8Num4z4"/>
    <w:qFormat/>
    <w:rsid w:val="00AB7302"/>
    <w:rPr>
      <w:rFonts w:ascii="Symbol" w:eastAsia="ArialMT" w:hAnsi="Symbol" w:cs="Symbol"/>
      <w:color w:val="FFCC00"/>
      <w:sz w:val="20"/>
      <w:szCs w:val="20"/>
    </w:rPr>
  </w:style>
  <w:style w:type="character" w:customStyle="1" w:styleId="WW8Num4z3">
    <w:name w:val="WW8Num4z3"/>
    <w:qFormat/>
    <w:rsid w:val="00AB7302"/>
    <w:rPr>
      <w:rFonts w:ascii="Times New Roman" w:eastAsia="ArialMT" w:hAnsi="Times New Roman" w:cs="Times New Roman"/>
      <w:b/>
      <w:bCs/>
      <w:sz w:val="20"/>
      <w:szCs w:val="20"/>
      <w:lang w:eastAsia="pl-PL" w:bidi="ar-SA"/>
    </w:rPr>
  </w:style>
  <w:style w:type="character" w:customStyle="1" w:styleId="WW8Num4z2">
    <w:name w:val="WW8Num4z2"/>
    <w:qFormat/>
    <w:rsid w:val="00AB7302"/>
    <w:rPr>
      <w:rFonts w:ascii="Times New Roman" w:eastAsia="ArialMT" w:hAnsi="Times New Roman" w:cs="Times New Roman"/>
      <w:b/>
      <w:bCs/>
      <w:sz w:val="20"/>
      <w:szCs w:val="20"/>
      <w:lang w:bidi="ar-SA"/>
    </w:rPr>
  </w:style>
  <w:style w:type="character" w:customStyle="1" w:styleId="WW8Num3z8">
    <w:name w:val="WW8Num3z8"/>
    <w:qFormat/>
    <w:rsid w:val="00AB7302"/>
  </w:style>
  <w:style w:type="character" w:customStyle="1" w:styleId="WW8Num3z7">
    <w:name w:val="WW8Num3z7"/>
    <w:qFormat/>
    <w:rsid w:val="00AB7302"/>
  </w:style>
  <w:style w:type="character" w:customStyle="1" w:styleId="WW8Num3z6">
    <w:name w:val="WW8Num3z6"/>
    <w:qFormat/>
    <w:rsid w:val="00AB7302"/>
  </w:style>
  <w:style w:type="character" w:customStyle="1" w:styleId="WW8Num3z5">
    <w:name w:val="WW8Num3z5"/>
    <w:qFormat/>
    <w:rsid w:val="00AB7302"/>
  </w:style>
  <w:style w:type="character" w:customStyle="1" w:styleId="WW8Num3z4">
    <w:name w:val="WW8Num3z4"/>
    <w:qFormat/>
    <w:rsid w:val="00AB7302"/>
  </w:style>
  <w:style w:type="character" w:customStyle="1" w:styleId="WW8Num3z3">
    <w:name w:val="WW8Num3z3"/>
    <w:qFormat/>
    <w:rsid w:val="00AB7302"/>
  </w:style>
  <w:style w:type="character" w:customStyle="1" w:styleId="WW8Num3z2">
    <w:name w:val="WW8Num3z2"/>
    <w:qFormat/>
    <w:rsid w:val="00AB7302"/>
  </w:style>
  <w:style w:type="character" w:customStyle="1" w:styleId="WW8Num3z1">
    <w:name w:val="WW8Num3z1"/>
    <w:qFormat/>
    <w:rsid w:val="00AB7302"/>
  </w:style>
  <w:style w:type="paragraph" w:styleId="Nagwek">
    <w:name w:val="header"/>
    <w:basedOn w:val="Normalny"/>
    <w:next w:val="Tekstpodstawowy"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AB7302"/>
    <w:pPr>
      <w:spacing w:after="120"/>
    </w:pPr>
  </w:style>
  <w:style w:type="paragraph" w:styleId="Lista">
    <w:name w:val="List"/>
    <w:basedOn w:val="Tekstpodstawowy"/>
    <w:rsid w:val="00AB7302"/>
  </w:style>
  <w:style w:type="paragraph" w:styleId="Legenda">
    <w:name w:val="caption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B7302"/>
    <w:pPr>
      <w:suppressLineNumbers/>
    </w:pPr>
  </w:style>
  <w:style w:type="paragraph" w:customStyle="1" w:styleId="Nagwek7">
    <w:name w:val="Nagłówek7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50">
    <w:name w:val="Nagłówek5"/>
    <w:basedOn w:val="Normalny"/>
    <w:next w:val="Tekstpodstawowy"/>
    <w:qFormat/>
    <w:rsid w:val="00AB730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5">
    <w:name w:val="Legenda5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customStyle="1" w:styleId="WW-Tekstpodstawowy2">
    <w:name w:val="WW-Tekst podstawowy 2"/>
    <w:basedOn w:val="Normalny"/>
    <w:qFormat/>
    <w:rsid w:val="00AB7302"/>
    <w:pPr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AB7302"/>
    <w:pPr>
      <w:suppressLineNumbers/>
    </w:pPr>
  </w:style>
  <w:style w:type="paragraph" w:customStyle="1" w:styleId="Nagwektabeli">
    <w:name w:val="Nagłówek tabeli"/>
    <w:basedOn w:val="Zawartotabeli"/>
    <w:qFormat/>
    <w:rsid w:val="00AB7302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AB7302"/>
    <w:pPr>
      <w:tabs>
        <w:tab w:val="center" w:pos="4536"/>
        <w:tab w:val="right" w:pos="9072"/>
      </w:tabs>
    </w:pPr>
    <w:rPr>
      <w:szCs w:val="21"/>
    </w:rPr>
  </w:style>
  <w:style w:type="paragraph" w:customStyle="1" w:styleId="Liniapozioma">
    <w:name w:val="Linia pozioma"/>
    <w:basedOn w:val="Normalny"/>
    <w:next w:val="Tekstpodstawowy"/>
    <w:qFormat/>
    <w:rsid w:val="00AB730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Normal">
    <w:name w:val="WW-Normal"/>
    <w:basedOn w:val="Normalny"/>
    <w:qFormat/>
    <w:rsid w:val="00AB7302"/>
    <w:rPr>
      <w:rFonts w:ascii="Verdana" w:eastAsia="Verdana" w:hAnsi="Verdana" w:cs="Verdana"/>
      <w:color w:val="000000"/>
    </w:rPr>
  </w:style>
  <w:style w:type="paragraph" w:customStyle="1" w:styleId="WW-Tekstpodstawowywcity3">
    <w:name w:val="WW-Tekst podstawowy wcięty 3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/>
      <w:bCs/>
      <w:color w:val="000000"/>
      <w:szCs w:val="20"/>
    </w:rPr>
  </w:style>
  <w:style w:type="paragraph" w:customStyle="1" w:styleId="WW-Tekstpodstawowywcity2">
    <w:name w:val="WW-Tekst podstawowy wcięty 2"/>
    <w:basedOn w:val="Normalny"/>
    <w:qFormat/>
    <w:rsid w:val="00AB7302"/>
    <w:pPr>
      <w:keepLines/>
      <w:spacing w:line="240" w:lineRule="atLeast"/>
      <w:ind w:left="426" w:hanging="426"/>
      <w:jc w:val="both"/>
    </w:pPr>
    <w:rPr>
      <w:rFonts w:cs="Arial"/>
      <w:b/>
      <w:bCs/>
      <w:color w:val="000000"/>
      <w:szCs w:val="20"/>
    </w:rPr>
  </w:style>
  <w:style w:type="paragraph" w:customStyle="1" w:styleId="western">
    <w:name w:val="western"/>
    <w:basedOn w:val="Normalny"/>
    <w:qFormat/>
    <w:rsid w:val="00AB7302"/>
    <w:pPr>
      <w:suppressAutoHyphens w:val="0"/>
      <w:spacing w:before="280" w:after="280"/>
      <w:jc w:val="both"/>
    </w:p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AB7302"/>
    <w:pPr>
      <w:ind w:left="720"/>
    </w:pPr>
  </w:style>
  <w:style w:type="paragraph" w:customStyle="1" w:styleId="Legenda3">
    <w:name w:val="Legenda3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LO-Normal1">
    <w:name w:val="LO-Normal1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styleId="NormalnyWeb">
    <w:name w:val="Normal (Web)"/>
    <w:basedOn w:val="Normalny"/>
    <w:qFormat/>
    <w:rsid w:val="00AB7302"/>
    <w:pPr>
      <w:suppressAutoHyphens w:val="0"/>
      <w:spacing w:before="280" w:after="119"/>
    </w:pPr>
  </w:style>
  <w:style w:type="paragraph" w:customStyle="1" w:styleId="Tekstkomentarza1">
    <w:name w:val="Tekst komentarza1"/>
    <w:basedOn w:val="Normalny"/>
    <w:qFormat/>
    <w:rsid w:val="00AB7302"/>
    <w:pPr>
      <w:widowControl/>
    </w:pPr>
    <w:rPr>
      <w:sz w:val="20"/>
    </w:rPr>
  </w:style>
  <w:style w:type="paragraph" w:styleId="Tekstdymka">
    <w:name w:val="Balloon Text"/>
    <w:basedOn w:val="Normalny"/>
    <w:qFormat/>
    <w:rsid w:val="00AB7302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Cs/>
      <w:color w:val="000000"/>
      <w:sz w:val="22"/>
    </w:rPr>
  </w:style>
  <w:style w:type="paragraph" w:customStyle="1" w:styleId="Tekstpodstawowy21">
    <w:name w:val="Tekst podstawowy 21"/>
    <w:basedOn w:val="Normalny"/>
    <w:qFormat/>
    <w:rsid w:val="00AB7302"/>
    <w:pPr>
      <w:keepLines/>
      <w:spacing w:line="240" w:lineRule="atLeast"/>
    </w:pPr>
    <w:rPr>
      <w:rFonts w:cs="Arial"/>
      <w:bCs/>
      <w:color w:val="000000"/>
      <w:sz w:val="22"/>
    </w:rPr>
  </w:style>
  <w:style w:type="paragraph" w:customStyle="1" w:styleId="Tekstpodstawowywcity31">
    <w:name w:val="Tekst podstawowy wcięty 31"/>
    <w:basedOn w:val="Normalny"/>
    <w:qFormat/>
    <w:rsid w:val="00AB7302"/>
    <w:pPr>
      <w:keepLines/>
      <w:spacing w:line="240" w:lineRule="atLeast"/>
      <w:ind w:left="284" w:hanging="284"/>
      <w:jc w:val="both"/>
    </w:pPr>
    <w:rPr>
      <w:rFonts w:cs="Arial"/>
      <w:bCs/>
      <w:color w:val="000000"/>
      <w:sz w:val="22"/>
    </w:rPr>
  </w:style>
  <w:style w:type="paragraph" w:customStyle="1" w:styleId="Legenda1">
    <w:name w:val="Legenda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Podpis1">
    <w:name w:val="Podpis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qFormat/>
    <w:rsid w:val="00AB730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2">
    <w:name w:val="Legenda2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ekstblokowy">
    <w:name w:val="WW-Tekst blokowy"/>
    <w:basedOn w:val="Normalny"/>
    <w:qFormat/>
    <w:rsid w:val="00AB7302"/>
    <w:pPr>
      <w:spacing w:line="360" w:lineRule="auto"/>
      <w:ind w:left="284" w:right="282"/>
      <w:jc w:val="center"/>
    </w:pPr>
    <w:rPr>
      <w:rFonts w:ascii="Casablanca" w:hAnsi="Casablanca" w:cs="Casablanca"/>
      <w:b/>
      <w:sz w:val="30"/>
    </w:rPr>
  </w:style>
  <w:style w:type="paragraph" w:customStyle="1" w:styleId="Normalny1">
    <w:name w:val="Normalny1"/>
    <w:qFormat/>
    <w:rsid w:val="00AB7302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kstpodstawowy1">
    <w:name w:val="Tekst podstawowy1"/>
    <w:basedOn w:val="Normalny1"/>
    <w:qFormat/>
    <w:rsid w:val="00AB7302"/>
    <w:pPr>
      <w:jc w:val="both"/>
    </w:pPr>
    <w:rPr>
      <w:sz w:val="20"/>
      <w:szCs w:val="20"/>
    </w:rPr>
  </w:style>
  <w:style w:type="paragraph" w:customStyle="1" w:styleId="Standard">
    <w:name w:val="Standard"/>
    <w:qFormat/>
    <w:rsid w:val="00AB7302"/>
    <w:pPr>
      <w:widowControl w:val="0"/>
    </w:pPr>
    <w:rPr>
      <w:rFonts w:eastAsia="Arial"/>
      <w:kern w:val="2"/>
      <w:sz w:val="24"/>
      <w:lang w:eastAsia="zh-CN"/>
    </w:rPr>
  </w:style>
  <w:style w:type="paragraph" w:styleId="Tekstpodstawowywcity">
    <w:name w:val="Body Text Indent"/>
    <w:basedOn w:val="Normalny"/>
    <w:rsid w:val="00AB7302"/>
    <w:pPr>
      <w:ind w:left="993" w:hanging="284"/>
      <w:jc w:val="both"/>
    </w:pPr>
    <w:rPr>
      <w:szCs w:val="20"/>
    </w:rPr>
  </w:style>
  <w:style w:type="paragraph" w:customStyle="1" w:styleId="Legenda4">
    <w:name w:val="Legenda4"/>
    <w:basedOn w:val="Normalny"/>
    <w:qFormat/>
    <w:rsid w:val="00AB7302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wciety">
    <w:name w:val="a) wciety"/>
    <w:basedOn w:val="Normalny"/>
    <w:qFormat/>
    <w:rsid w:val="00AB7302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1">
    <w:name w:val="1."/>
    <w:basedOn w:val="Normalny"/>
    <w:qFormat/>
    <w:rsid w:val="00AB7302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Zawartoramki">
    <w:name w:val="Zawartość ramki"/>
    <w:basedOn w:val="Normalny"/>
    <w:qFormat/>
    <w:rsid w:val="00AB7302"/>
  </w:style>
  <w:style w:type="paragraph" w:customStyle="1" w:styleId="Akapitzlist1">
    <w:name w:val="Akapit z listą1"/>
    <w:basedOn w:val="Normalny"/>
    <w:qFormat/>
    <w:rsid w:val="00AB7302"/>
    <w:pPr>
      <w:ind w:left="708"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3B4336"/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85317"/>
    <w:rPr>
      <w:rFonts w:eastAsia="Lucida Sans Unicode" w:cs="Mangal"/>
      <w:kern w:val="2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634E1"/>
    <w:pPr>
      <w:widowControl/>
      <w:suppressAutoHyphens w:val="0"/>
      <w:jc w:val="center"/>
    </w:pPr>
    <w:rPr>
      <w:rFonts w:ascii="Arial" w:eastAsia="Times New Roman" w:hAnsi="Arial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E634E1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6D8923-65D6-4C1B-A283-AF3A0A582D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kacy6272</dc:creator>
  <dc:description/>
  <cp:lastModifiedBy>Kidziak Dominika</cp:lastModifiedBy>
  <cp:revision>11</cp:revision>
  <cp:lastPrinted>2025-04-08T09:54:00Z</cp:lastPrinted>
  <dcterms:created xsi:type="dcterms:W3CDTF">2024-11-18T09:14:00Z</dcterms:created>
  <dcterms:modified xsi:type="dcterms:W3CDTF">2025-04-08T10:05:00Z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746ac137-0ba9-40a8-8001-606af6d92d34</vt:lpwstr>
  </property>
  <property fmtid="{D5CDD505-2E9C-101B-9397-08002B2CF9AE}" pid="10" name="bjClsUserRVM">
    <vt:lpwstr>[]</vt:lpwstr>
  </property>
  <property fmtid="{D5CDD505-2E9C-101B-9397-08002B2CF9AE}" pid="11" name="bjSaver">
    <vt:lpwstr>WVBxPzxBpT8pXlb20EgwCZTe/FmsAhSr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