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57670" w14:textId="77777777" w:rsidR="00313091" w:rsidRPr="00533005" w:rsidRDefault="00313091" w:rsidP="00533005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42402261"/>
      <w:bookmarkStart w:id="1" w:name="_Hlk101528416"/>
      <w:bookmarkStart w:id="2" w:name="_Hlk103008254"/>
      <w:r w:rsidRPr="00533005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 do SWZ                   </w:t>
      </w:r>
    </w:p>
    <w:p w14:paraId="4E1D99B4" w14:textId="77777777" w:rsidR="00313091" w:rsidRPr="00533005" w:rsidRDefault="00313091" w:rsidP="00533005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Start w:id="3" w:name="_Hlk71295226"/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ab/>
        <w:t>Zamawiający:</w:t>
      </w:r>
    </w:p>
    <w:p w14:paraId="609E6142" w14:textId="77777777" w:rsidR="00313091" w:rsidRPr="00533005" w:rsidRDefault="00313091" w:rsidP="0053300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005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37061D22" w14:textId="77777777" w:rsidR="00313091" w:rsidRPr="00533005" w:rsidRDefault="00313091" w:rsidP="0053300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005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00987A5F" w14:textId="77777777" w:rsidR="00313091" w:rsidRPr="00533005" w:rsidRDefault="00313091" w:rsidP="00533005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330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29-100 Włoszczowa</w:t>
      </w:r>
      <w:bookmarkEnd w:id="3"/>
    </w:p>
    <w:p w14:paraId="749B39E4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0208E68E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2A8184DE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>…………………………………..</w:t>
      </w:r>
    </w:p>
    <w:p w14:paraId="45D303BB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4B42E790" w14:textId="77777777" w:rsidR="00313091" w:rsidRPr="00533005" w:rsidRDefault="00313091" w:rsidP="00533005">
      <w:p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60BA55DA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677C8487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2EF5244F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0D7EA872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4F10C44D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5147A23A" w14:textId="77777777" w:rsidR="00313091" w:rsidRPr="00533005" w:rsidRDefault="00313091" w:rsidP="00533005">
      <w:pPr>
        <w:suppressAutoHyphens/>
        <w:spacing w:after="12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533005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</w:p>
    <w:p w14:paraId="44276642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368ACDFD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533005">
        <w:rPr>
          <w:rFonts w:ascii="Arial" w:eastAsia="Calibri" w:hAnsi="Arial" w:cs="Arial"/>
          <w:b/>
          <w:sz w:val="24"/>
          <w:szCs w:val="24"/>
          <w:lang w:eastAsia="ar-SA"/>
        </w:rPr>
        <w:t>Pzp</w:t>
      </w:r>
      <w:proofErr w:type="spellEnd"/>
      <w:r w:rsidRPr="00533005">
        <w:rPr>
          <w:rFonts w:ascii="Arial" w:eastAsia="Calibri" w:hAnsi="Arial" w:cs="Arial"/>
          <w:b/>
          <w:sz w:val="24"/>
          <w:szCs w:val="24"/>
          <w:lang w:eastAsia="ar-SA"/>
        </w:rPr>
        <w:t xml:space="preserve">), </w:t>
      </w:r>
    </w:p>
    <w:p w14:paraId="060D3EDA" w14:textId="77777777" w:rsidR="00313091" w:rsidRPr="00533005" w:rsidRDefault="00313091" w:rsidP="00533005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533005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4530DFCD" w14:textId="77777777" w:rsidR="00313091" w:rsidRPr="00533005" w:rsidRDefault="00313091" w:rsidP="00533005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533005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7F06948F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3A7E3107" w14:textId="77777777" w:rsidR="00313091" w:rsidRPr="00533005" w:rsidRDefault="00313091" w:rsidP="0053300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533005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533005">
        <w:rPr>
          <w:rFonts w:ascii="Arial" w:hAnsi="Arial" w:cs="Arial"/>
          <w:b/>
          <w:bCs/>
          <w:sz w:val="24"/>
          <w:szCs w:val="24"/>
        </w:rPr>
        <w:t>Termomodernizacja budynku przedszkola w Woli Wiśniowej 95</w:t>
      </w:r>
      <w:r w:rsidRPr="00533005"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162BB5C8" w14:textId="77777777" w:rsidR="00313091" w:rsidRPr="00533005" w:rsidRDefault="00313091" w:rsidP="00533005">
      <w:pPr>
        <w:suppressAutoHyphens/>
        <w:spacing w:after="20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533005">
        <w:rPr>
          <w:rFonts w:ascii="Arial" w:eastAsia="Calibri" w:hAnsi="Arial" w:cs="Arial"/>
          <w:bCs/>
          <w:sz w:val="24"/>
          <w:szCs w:val="24"/>
          <w:lang w:eastAsia="ar-SA"/>
        </w:rPr>
        <w:t xml:space="preserve">Gminę Włoszczowa </w:t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25E98423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533005">
        <w:rPr>
          <w:rFonts w:ascii="Arial" w:eastAsia="Calibri" w:hAnsi="Arial" w:cs="Arial"/>
          <w:sz w:val="24"/>
          <w:szCs w:val="24"/>
          <w:lang w:eastAsia="ar-SA"/>
        </w:rPr>
        <w:t>Pzp</w:t>
      </w:r>
      <w:proofErr w:type="spellEnd"/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 oraz </w:t>
      </w:r>
      <w:r w:rsidRPr="00533005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533005">
        <w:rPr>
          <w:rFonts w:ascii="Arial" w:eastAsia="Calibri" w:hAnsi="Arial" w:cs="Arial"/>
          <w:bCs/>
          <w:sz w:val="24"/>
          <w:szCs w:val="24"/>
        </w:rPr>
        <w:t>z dnia 13 kwietnia 2022r.</w:t>
      </w:r>
      <w:r w:rsidRPr="00533005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53300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533005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2024r. poz. 507 ze zm. ).</w:t>
      </w:r>
    </w:p>
    <w:p w14:paraId="0A7EFB53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447C5301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4" w:name="_Hlk62115574"/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0891B83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56F15BBC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  <w:t xml:space="preserve">   …………………………………………</w:t>
      </w:r>
    </w:p>
    <w:p w14:paraId="045931EA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(podpis/ podpisy osób upoważnionych)</w:t>
      </w:r>
    </w:p>
    <w:p w14:paraId="6CDC7FB9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621CD25E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06BF4B3A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73B592D6" w14:textId="77777777" w:rsidR="00313091" w:rsidRPr="00533005" w:rsidRDefault="00313091" w:rsidP="00533005">
      <w:pPr>
        <w:suppressAutoHyphens/>
        <w:spacing w:after="200" w:line="276" w:lineRule="auto"/>
        <w:ind w:left="644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</w:t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17CF0060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7B4E1440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7D6BCFFC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2C16F6C0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0804F580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414AE97F" w14:textId="77777777" w:rsidR="00313091" w:rsidRPr="00533005" w:rsidRDefault="00313091" w:rsidP="00533005">
      <w:pPr>
        <w:suppressAutoHyphens/>
        <w:spacing w:before="120"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71EC773D" w14:textId="77777777" w:rsidR="00313091" w:rsidRPr="00533005" w:rsidRDefault="00313091" w:rsidP="00533005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color w:val="FF0000"/>
          <w:sz w:val="24"/>
          <w:szCs w:val="24"/>
          <w:lang w:eastAsia="ar-SA"/>
        </w:rPr>
      </w:pPr>
    </w:p>
    <w:p w14:paraId="17A751A7" w14:textId="77777777" w:rsidR="00313091" w:rsidRPr="00533005" w:rsidRDefault="00313091" w:rsidP="00533005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color w:val="FF0000"/>
          <w:sz w:val="24"/>
          <w:szCs w:val="24"/>
          <w:lang w:eastAsia="ar-SA"/>
        </w:rPr>
      </w:pPr>
    </w:p>
    <w:p w14:paraId="08F43C21" w14:textId="77777777" w:rsidR="00313091" w:rsidRPr="00533005" w:rsidRDefault="00313091" w:rsidP="00533005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color w:val="FF0000"/>
          <w:sz w:val="24"/>
          <w:szCs w:val="24"/>
          <w:lang w:eastAsia="ar-SA"/>
        </w:rPr>
      </w:pPr>
    </w:p>
    <w:p w14:paraId="1CB363E8" w14:textId="77777777" w:rsidR="00313091" w:rsidRPr="00533005" w:rsidRDefault="00313091" w:rsidP="00533005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533005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t>JEŻELI DOTYCZY:</w:t>
      </w:r>
    </w:p>
    <w:p w14:paraId="290C6B50" w14:textId="77777777" w:rsidR="00313091" w:rsidRPr="00533005" w:rsidRDefault="00313091" w:rsidP="00533005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</w:p>
    <w:bookmarkEnd w:id="4"/>
    <w:p w14:paraId="5C7DA019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ze zachodzą w stosunku do mnie podstawy wykluczenia z postępowania </w:t>
      </w:r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br/>
        <w:t xml:space="preserve">na podstawie art. ………….. ustawy </w:t>
      </w:r>
      <w:proofErr w:type="spellStart"/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 xml:space="preserve"> (</w:t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>Pzp</w:t>
      </w:r>
      <w:proofErr w:type="spellEnd"/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 xml:space="preserve">). </w:t>
      </w:r>
    </w:p>
    <w:p w14:paraId="5A73B639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24228C10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C64161B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6B0F0EA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4D16F216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5" w:name="_Hlk62128339"/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04520EDC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5B10D1BB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2F4ADB89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         (podpis/ podpisy osób upoważnionych)</w:t>
      </w:r>
    </w:p>
    <w:p w14:paraId="65D4E01F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bookmarkEnd w:id="5"/>
    <w:p w14:paraId="32A6FECC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 xml:space="preserve">,   </w:t>
      </w:r>
    </w:p>
    <w:p w14:paraId="4B89A369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</w:p>
    <w:p w14:paraId="7A4EE209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3F426CE1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7257C615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…………………………………………</w:t>
      </w:r>
    </w:p>
    <w:p w14:paraId="2C57055F" w14:textId="330F729A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2175DD2A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41B24AF5" w14:textId="77777777" w:rsidR="00313091" w:rsidRPr="00533005" w:rsidRDefault="00313091" w:rsidP="00533005">
      <w:pPr>
        <w:shd w:val="clear" w:color="auto" w:fill="BFBFBF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33005">
        <w:rPr>
          <w:rFonts w:ascii="Arial" w:eastAsia="Arial Unicode MS" w:hAnsi="Arial" w:cs="Arial"/>
          <w:b/>
          <w:sz w:val="24"/>
          <w:szCs w:val="24"/>
          <w:lang w:eastAsia="ar-SA"/>
        </w:rPr>
        <w:t>INFORMACJA W ZWIĄZKU Z POLEGANIEM NA ZASOBACH INNYCH PODMIOTÓW</w:t>
      </w:r>
      <w:r w:rsidRPr="00533005">
        <w:rPr>
          <w:rFonts w:ascii="Arial" w:eastAsia="Arial Unicode MS" w:hAnsi="Arial" w:cs="Arial"/>
          <w:sz w:val="24"/>
          <w:szCs w:val="24"/>
          <w:lang w:eastAsia="ar-SA"/>
        </w:rPr>
        <w:t xml:space="preserve">: </w:t>
      </w:r>
    </w:p>
    <w:p w14:paraId="6FF26368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33005">
        <w:rPr>
          <w:rFonts w:ascii="Arial" w:eastAsia="Arial Unicode MS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533005">
        <w:rPr>
          <w:rFonts w:ascii="Arial" w:eastAsia="Calibri" w:hAnsi="Arial" w:cs="Arial"/>
          <w:iCs/>
          <w:sz w:val="24"/>
          <w:szCs w:val="24"/>
          <w:lang w:eastAsia="ar-SA"/>
        </w:rPr>
        <w:t xml:space="preserve">w sekcji V </w:t>
      </w:r>
      <w:r w:rsidRPr="00533005">
        <w:rPr>
          <w:rFonts w:ascii="Arial" w:eastAsia="Arial Unicode MS" w:hAnsi="Arial" w:cs="Arial"/>
          <w:sz w:val="24"/>
          <w:szCs w:val="24"/>
          <w:lang w:eastAsia="ar-SA"/>
        </w:rPr>
        <w:t>SWZ, polegam na zasobach następującego/</w:t>
      </w:r>
      <w:proofErr w:type="spellStart"/>
      <w:r w:rsidRPr="00533005">
        <w:rPr>
          <w:rFonts w:ascii="Arial" w:eastAsia="Arial Unicode MS" w:hAnsi="Arial" w:cs="Arial"/>
          <w:sz w:val="24"/>
          <w:szCs w:val="24"/>
          <w:lang w:eastAsia="ar-SA"/>
        </w:rPr>
        <w:t>ych</w:t>
      </w:r>
      <w:proofErr w:type="spellEnd"/>
      <w:r w:rsidRPr="00533005">
        <w:rPr>
          <w:rFonts w:ascii="Arial" w:eastAsia="Arial Unicode MS" w:hAnsi="Arial" w:cs="Arial"/>
          <w:sz w:val="24"/>
          <w:szCs w:val="24"/>
          <w:lang w:eastAsia="ar-SA"/>
        </w:rPr>
        <w:t xml:space="preserve"> podmiotu/ów: </w:t>
      </w:r>
      <w:r w:rsidRPr="00533005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0DC74C8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>(podać nazwę, adres, KRS/</w:t>
      </w:r>
      <w:proofErr w:type="spellStart"/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6478FAFD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33005">
        <w:rPr>
          <w:rFonts w:ascii="Arial" w:eastAsia="Arial Unicode MS" w:hAnsi="Arial" w:cs="Arial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………………………………….…………………………….……………………………………………………………………………………………………………………………</w:t>
      </w:r>
    </w:p>
    <w:p w14:paraId="1041B00D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430BAB07" w14:textId="77777777" w:rsidR="00313091" w:rsidRPr="00533005" w:rsidRDefault="00313091" w:rsidP="00533005">
      <w:pPr>
        <w:shd w:val="clear" w:color="auto" w:fill="BFBFBF"/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31AD103F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533005">
        <w:rPr>
          <w:rFonts w:ascii="Arial" w:eastAsia="Calibri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7551F85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77A71AF6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60C253EA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1A1A1E4A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</w:r>
      <w:r w:rsidRPr="00533005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7708AE08" w14:textId="72AC4D5E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33005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  <w:bookmarkEnd w:id="0"/>
      <w:bookmarkEnd w:id="1"/>
    </w:p>
    <w:p w14:paraId="23096F1B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3BF81E93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38B9B6FC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47ADA342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6B5D0047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69E093CF" w14:textId="77777777" w:rsidR="00313091" w:rsidRPr="00533005" w:rsidRDefault="00313091" w:rsidP="00533005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bookmarkEnd w:id="2"/>
    <w:p w14:paraId="6C605699" w14:textId="77777777" w:rsidR="006A257E" w:rsidRPr="00533005" w:rsidRDefault="006A257E" w:rsidP="0053300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533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091"/>
    <w:rsid w:val="00313091"/>
    <w:rsid w:val="00533005"/>
    <w:rsid w:val="006A257E"/>
    <w:rsid w:val="00BB6E88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7AB7"/>
  <w15:chartTrackingRefBased/>
  <w15:docId w15:val="{6B2663DD-9827-4BAC-AF0A-3AB297C5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09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3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3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30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3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30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30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30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30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30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30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30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30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30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30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30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30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30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30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30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13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3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13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309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130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309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130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30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30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30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2025-02-05T14:34:00Z</dcterms:created>
  <dcterms:modified xsi:type="dcterms:W3CDTF">2025-02-05T14:34:00Z</dcterms:modified>
</cp:coreProperties>
</file>